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FD7C84" w14:textId="77777777" w:rsidR="009A3438" w:rsidRDefault="009A3438" w:rsidP="00A3467B">
      <w:pPr>
        <w:ind w:left="5664" w:firstLine="708"/>
        <w:jc w:val="right"/>
        <w:rPr>
          <w:b/>
        </w:rPr>
      </w:pPr>
      <w:r w:rsidRPr="00906CEA">
        <w:rPr>
          <w:b/>
        </w:rPr>
        <w:t xml:space="preserve">Приложение </w:t>
      </w:r>
      <w:r>
        <w:rPr>
          <w:b/>
        </w:rPr>
        <w:t>1 к программе ГИА</w:t>
      </w:r>
    </w:p>
    <w:p w14:paraId="679E8388" w14:textId="77777777" w:rsidR="00D80A9C" w:rsidRPr="009B5ACF" w:rsidRDefault="00BA653F" w:rsidP="00A3467B">
      <w:pPr>
        <w:tabs>
          <w:tab w:val="left" w:pos="708"/>
        </w:tabs>
        <w:ind w:firstLine="709"/>
        <w:jc w:val="right"/>
        <w:rPr>
          <w:b/>
          <w:iCs/>
        </w:rPr>
      </w:pPr>
      <w:r>
        <w:rPr>
          <w:b/>
          <w:iCs/>
        </w:rPr>
        <w:tab/>
      </w:r>
      <w:r>
        <w:rPr>
          <w:b/>
          <w:iCs/>
        </w:rPr>
        <w:tab/>
      </w:r>
      <w:r>
        <w:rPr>
          <w:b/>
          <w:iCs/>
        </w:rPr>
        <w:tab/>
      </w:r>
      <w:r>
        <w:rPr>
          <w:b/>
          <w:iCs/>
        </w:rPr>
        <w:tab/>
      </w:r>
      <w:r w:rsidR="00BD0CF1" w:rsidRPr="00BD0CF1">
        <w:rPr>
          <w:b/>
          <w:iCs/>
        </w:rPr>
        <w:t>09.02.03 Программирование в компьютерных системах (базовая подготовка)</w:t>
      </w:r>
    </w:p>
    <w:p w14:paraId="4728DF5C" w14:textId="00844843" w:rsidR="00D80A9C" w:rsidRPr="004932FF" w:rsidRDefault="00133E4D" w:rsidP="00BD0CF1">
      <w:pPr>
        <w:tabs>
          <w:tab w:val="left" w:pos="708"/>
        </w:tabs>
        <w:ind w:firstLine="709"/>
        <w:jc w:val="right"/>
        <w:rPr>
          <w:b/>
        </w:rPr>
      </w:pPr>
      <w:r>
        <w:rPr>
          <w:b/>
          <w:iCs/>
        </w:rPr>
        <w:tab/>
      </w:r>
      <w:r>
        <w:rPr>
          <w:b/>
          <w:iCs/>
        </w:rPr>
        <w:tab/>
      </w:r>
      <w:r>
        <w:rPr>
          <w:b/>
          <w:iCs/>
        </w:rPr>
        <w:tab/>
      </w:r>
      <w:r>
        <w:rPr>
          <w:b/>
          <w:iCs/>
        </w:rPr>
        <w:tab/>
      </w:r>
      <w:r>
        <w:rPr>
          <w:b/>
          <w:iCs/>
        </w:rPr>
        <w:tab/>
      </w:r>
      <w:r>
        <w:rPr>
          <w:b/>
          <w:iCs/>
        </w:rPr>
        <w:tab/>
      </w:r>
      <w:r>
        <w:rPr>
          <w:b/>
          <w:iCs/>
        </w:rPr>
        <w:tab/>
      </w:r>
      <w:r>
        <w:rPr>
          <w:b/>
          <w:iCs/>
        </w:rPr>
        <w:tab/>
      </w:r>
      <w:r w:rsidR="00BD0CF1">
        <w:rPr>
          <w:b/>
          <w:iCs/>
        </w:rPr>
        <w:tab/>
      </w:r>
      <w:r>
        <w:rPr>
          <w:b/>
          <w:iCs/>
        </w:rPr>
        <w:tab/>
      </w:r>
      <w:r>
        <w:rPr>
          <w:b/>
          <w:iCs/>
        </w:rPr>
        <w:tab/>
      </w:r>
      <w:r>
        <w:rPr>
          <w:b/>
          <w:iCs/>
        </w:rPr>
        <w:tab/>
      </w:r>
      <w:r>
        <w:rPr>
          <w:b/>
          <w:iCs/>
        </w:rPr>
        <w:tab/>
      </w:r>
      <w:r>
        <w:rPr>
          <w:b/>
          <w:iCs/>
        </w:rPr>
        <w:tab/>
      </w:r>
    </w:p>
    <w:p w14:paraId="060D95EE" w14:textId="77777777" w:rsidR="009A3438" w:rsidRPr="000F1B71" w:rsidRDefault="009A3438" w:rsidP="009A3438">
      <w:pPr>
        <w:ind w:firstLine="680"/>
        <w:jc w:val="right"/>
        <w:rPr>
          <w:b/>
          <w:i/>
        </w:rPr>
      </w:pPr>
    </w:p>
    <w:p w14:paraId="523D8634" w14:textId="77777777" w:rsidR="009A3438" w:rsidRPr="009A3438" w:rsidRDefault="009A3438" w:rsidP="009A3438">
      <w:pPr>
        <w:ind w:firstLine="680"/>
        <w:jc w:val="both"/>
        <w:rPr>
          <w:b/>
          <w:i/>
          <w:color w:val="FF0000"/>
        </w:rPr>
      </w:pPr>
    </w:p>
    <w:p w14:paraId="1D526251" w14:textId="77777777" w:rsidR="009A3438" w:rsidRPr="000F1B71" w:rsidRDefault="009A3438" w:rsidP="009A3438">
      <w:pPr>
        <w:jc w:val="center"/>
        <w:rPr>
          <w:b/>
        </w:rPr>
      </w:pPr>
      <w:r w:rsidRPr="000F1B71">
        <w:rPr>
          <w:b/>
        </w:rPr>
        <w:t xml:space="preserve">МЕТОДИЧЕСКИЕ УКАЗАНИЯ </w:t>
      </w:r>
    </w:p>
    <w:p w14:paraId="7C9286B4" w14:textId="77777777" w:rsidR="009A3438" w:rsidRDefault="009A3438" w:rsidP="009A3438">
      <w:pPr>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6"/>
        <w:gridCol w:w="3112"/>
        <w:gridCol w:w="6663"/>
      </w:tblGrid>
      <w:tr w:rsidR="00D80A9C" w:rsidRPr="000F1B71" w14:paraId="6ECAA68E" w14:textId="77777777" w:rsidTr="00322B36">
        <w:tc>
          <w:tcPr>
            <w:tcW w:w="232" w:type="pct"/>
            <w:vAlign w:val="center"/>
          </w:tcPr>
          <w:p w14:paraId="1C4699F5" w14:textId="77777777" w:rsidR="00D80A9C" w:rsidRPr="000F1B71" w:rsidRDefault="00D80A9C" w:rsidP="00322B36">
            <w:pPr>
              <w:jc w:val="center"/>
            </w:pPr>
            <w:r w:rsidRPr="000F1B71">
              <w:t>1.</w:t>
            </w:r>
          </w:p>
        </w:tc>
        <w:tc>
          <w:tcPr>
            <w:tcW w:w="1518" w:type="pct"/>
            <w:vAlign w:val="center"/>
          </w:tcPr>
          <w:p w14:paraId="5B8D1B80" w14:textId="77777777" w:rsidR="00D80A9C" w:rsidRPr="00294B8F" w:rsidRDefault="00D80A9C" w:rsidP="00322B36">
            <w:r w:rsidRPr="00294B8F">
              <w:t xml:space="preserve">Кафедра </w:t>
            </w:r>
          </w:p>
        </w:tc>
        <w:tc>
          <w:tcPr>
            <w:tcW w:w="3250" w:type="pct"/>
            <w:vAlign w:val="center"/>
          </w:tcPr>
          <w:p w14:paraId="4F64F2FD" w14:textId="266EFB44" w:rsidR="00D80A9C" w:rsidRPr="00294B8F" w:rsidRDefault="00601D4A" w:rsidP="00322B36">
            <w:r>
              <w:t>Колледж МА</w:t>
            </w:r>
            <w:r w:rsidR="00BD0CF1" w:rsidRPr="00294B8F">
              <w:t>У</w:t>
            </w:r>
          </w:p>
        </w:tc>
      </w:tr>
      <w:tr w:rsidR="00D80A9C" w:rsidRPr="000F1B71" w14:paraId="17F358C1" w14:textId="77777777" w:rsidTr="00322B36">
        <w:tc>
          <w:tcPr>
            <w:tcW w:w="232" w:type="pct"/>
            <w:vAlign w:val="center"/>
          </w:tcPr>
          <w:p w14:paraId="6F647CD6" w14:textId="77777777" w:rsidR="00D80A9C" w:rsidRPr="000F1B71" w:rsidRDefault="00D80A9C" w:rsidP="00322B36">
            <w:pPr>
              <w:jc w:val="center"/>
            </w:pPr>
            <w:r w:rsidRPr="000F1B71">
              <w:t>2.</w:t>
            </w:r>
          </w:p>
        </w:tc>
        <w:tc>
          <w:tcPr>
            <w:tcW w:w="1518" w:type="pct"/>
            <w:vAlign w:val="center"/>
          </w:tcPr>
          <w:p w14:paraId="7D160344" w14:textId="77777777" w:rsidR="00D80A9C" w:rsidRPr="00294B8F" w:rsidRDefault="00BD0CF1" w:rsidP="00322B36">
            <w:r w:rsidRPr="00294B8F">
              <w:t>Специальность</w:t>
            </w:r>
          </w:p>
        </w:tc>
        <w:tc>
          <w:tcPr>
            <w:tcW w:w="3250" w:type="pct"/>
            <w:vAlign w:val="center"/>
          </w:tcPr>
          <w:p w14:paraId="50884CB3" w14:textId="77777777" w:rsidR="00D80A9C" w:rsidRPr="00294B8F" w:rsidRDefault="00BD0CF1" w:rsidP="00322B36">
            <w:pPr>
              <w:tabs>
                <w:tab w:val="left" w:pos="0"/>
              </w:tabs>
              <w:jc w:val="both"/>
              <w:rPr>
                <w:bCs/>
              </w:rPr>
            </w:pPr>
            <w:r w:rsidRPr="00294B8F">
              <w:rPr>
                <w:iCs/>
              </w:rPr>
              <w:t>09.02.03 Программирование в компьютерных системах</w:t>
            </w:r>
          </w:p>
        </w:tc>
      </w:tr>
      <w:tr w:rsidR="00D80A9C" w:rsidRPr="000F1B71" w14:paraId="68395809" w14:textId="77777777" w:rsidTr="00322B36">
        <w:tc>
          <w:tcPr>
            <w:tcW w:w="232" w:type="pct"/>
            <w:vAlign w:val="center"/>
          </w:tcPr>
          <w:p w14:paraId="6DA0A2E7" w14:textId="77777777" w:rsidR="00D80A9C" w:rsidRPr="000F1B71" w:rsidRDefault="00BA653F" w:rsidP="00322B36">
            <w:pPr>
              <w:jc w:val="center"/>
            </w:pPr>
            <w:r>
              <w:t>4</w:t>
            </w:r>
            <w:r w:rsidR="00D80A9C" w:rsidRPr="000F1B71">
              <w:t>.</w:t>
            </w:r>
          </w:p>
        </w:tc>
        <w:tc>
          <w:tcPr>
            <w:tcW w:w="1518" w:type="pct"/>
            <w:vAlign w:val="center"/>
          </w:tcPr>
          <w:p w14:paraId="46965A00" w14:textId="77777777" w:rsidR="00D80A9C" w:rsidRPr="00294B8F" w:rsidRDefault="00D80A9C" w:rsidP="00322B36">
            <w:r w:rsidRPr="00294B8F">
              <w:t>Форма обучения</w:t>
            </w:r>
          </w:p>
        </w:tc>
        <w:tc>
          <w:tcPr>
            <w:tcW w:w="3250" w:type="pct"/>
            <w:vAlign w:val="center"/>
          </w:tcPr>
          <w:p w14:paraId="11078300" w14:textId="77777777" w:rsidR="00D80A9C" w:rsidRPr="00294B8F" w:rsidRDefault="00D80A9C" w:rsidP="00322B36">
            <w:r w:rsidRPr="00294B8F">
              <w:t>очная</w:t>
            </w:r>
          </w:p>
        </w:tc>
      </w:tr>
      <w:tr w:rsidR="00D80A9C" w:rsidRPr="000F1B71" w14:paraId="700F37D4" w14:textId="77777777" w:rsidTr="00322B36">
        <w:tc>
          <w:tcPr>
            <w:tcW w:w="232" w:type="pct"/>
            <w:vAlign w:val="center"/>
          </w:tcPr>
          <w:p w14:paraId="7AF34495" w14:textId="77777777" w:rsidR="00D80A9C" w:rsidRPr="000F1B71" w:rsidRDefault="00BA653F" w:rsidP="00322B36">
            <w:pPr>
              <w:jc w:val="center"/>
            </w:pPr>
            <w:r>
              <w:t>5</w:t>
            </w:r>
            <w:r w:rsidR="00D80A9C" w:rsidRPr="000F1B71">
              <w:t>.</w:t>
            </w:r>
          </w:p>
        </w:tc>
        <w:tc>
          <w:tcPr>
            <w:tcW w:w="1518" w:type="pct"/>
            <w:vAlign w:val="center"/>
          </w:tcPr>
          <w:p w14:paraId="619AF6DF" w14:textId="77777777" w:rsidR="00D80A9C" w:rsidRPr="00294B8F" w:rsidRDefault="00D80A9C" w:rsidP="00322B36">
            <w:r w:rsidRPr="00294B8F">
              <w:t>Год набора</w:t>
            </w:r>
          </w:p>
        </w:tc>
        <w:tc>
          <w:tcPr>
            <w:tcW w:w="3250" w:type="pct"/>
            <w:vAlign w:val="center"/>
          </w:tcPr>
          <w:p w14:paraId="10FDB4D6" w14:textId="77777777" w:rsidR="00D80A9C" w:rsidRPr="00294B8F" w:rsidRDefault="00BD0CF1" w:rsidP="006B30CD">
            <w:pPr>
              <w:rPr>
                <w:lang w:val="en-US"/>
              </w:rPr>
            </w:pPr>
            <w:r w:rsidRPr="00294B8F">
              <w:t>2019-2020</w:t>
            </w:r>
          </w:p>
        </w:tc>
      </w:tr>
    </w:tbl>
    <w:p w14:paraId="12DDA1CD" w14:textId="77777777" w:rsidR="005D5A7B" w:rsidRDefault="005D5A7B" w:rsidP="005D5A7B">
      <w:pPr>
        <w:ind w:firstLine="680"/>
        <w:jc w:val="both"/>
        <w:rPr>
          <w:b/>
          <w:color w:val="FF0000"/>
        </w:rPr>
      </w:pPr>
    </w:p>
    <w:p w14:paraId="5B94EA98" w14:textId="77777777" w:rsidR="00FD1F8B" w:rsidRPr="00601D4A" w:rsidRDefault="00FD1F8B" w:rsidP="00601D4A">
      <w:pPr>
        <w:spacing w:line="360" w:lineRule="auto"/>
        <w:ind w:firstLine="709"/>
        <w:jc w:val="both"/>
        <w:rPr>
          <w:sz w:val="28"/>
          <w:szCs w:val="28"/>
        </w:rPr>
      </w:pPr>
      <w:r w:rsidRPr="00601D4A">
        <w:rPr>
          <w:sz w:val="28"/>
          <w:szCs w:val="28"/>
        </w:rPr>
        <w:t>Выпускная квалификационная работа</w:t>
      </w:r>
      <w:r w:rsidRPr="00601D4A">
        <w:rPr>
          <w:b/>
          <w:sz w:val="28"/>
          <w:szCs w:val="28"/>
        </w:rPr>
        <w:t xml:space="preserve"> </w:t>
      </w:r>
      <w:r w:rsidRPr="00601D4A">
        <w:rPr>
          <w:sz w:val="28"/>
          <w:szCs w:val="28"/>
        </w:rPr>
        <w:t>– это государственная итоговая аттестационная научная работа студента, выполненная на выпускном курсе, оформленная в письменном и электронном виде с соблюдением необходимых требований и представленная по окончании обучения к защите перед Государственной экзаменационной комиссией.</w:t>
      </w:r>
    </w:p>
    <w:p w14:paraId="7AF8C11A" w14:textId="57164699" w:rsidR="00FD1F8B" w:rsidRPr="00601D4A" w:rsidRDefault="00FD1F8B" w:rsidP="00601D4A">
      <w:pPr>
        <w:spacing w:line="360" w:lineRule="auto"/>
        <w:ind w:firstLine="709"/>
        <w:jc w:val="both"/>
        <w:rPr>
          <w:b/>
          <w:sz w:val="28"/>
          <w:szCs w:val="28"/>
        </w:rPr>
      </w:pPr>
      <w:r w:rsidRPr="00601D4A">
        <w:rPr>
          <w:sz w:val="28"/>
          <w:szCs w:val="28"/>
        </w:rPr>
        <w:t xml:space="preserve">Форма ВКР определяется Федеральным государственным образовательным стандартом и учебным планом. </w:t>
      </w:r>
    </w:p>
    <w:p w14:paraId="2B7503C4" w14:textId="77777777" w:rsidR="00D21A27" w:rsidRPr="00601D4A" w:rsidRDefault="00FD1F8B" w:rsidP="00601D4A">
      <w:pPr>
        <w:spacing w:line="360" w:lineRule="auto"/>
        <w:ind w:firstLine="709"/>
        <w:jc w:val="both"/>
        <w:rPr>
          <w:sz w:val="28"/>
          <w:szCs w:val="28"/>
        </w:rPr>
      </w:pPr>
      <w:r w:rsidRPr="00601D4A">
        <w:rPr>
          <w:sz w:val="28"/>
          <w:szCs w:val="28"/>
        </w:rPr>
        <w:t xml:space="preserve">Выпускная квалификационная работа (ВКР) по </w:t>
      </w:r>
      <w:r w:rsidR="00BD0CF1" w:rsidRPr="00601D4A">
        <w:rPr>
          <w:sz w:val="28"/>
          <w:szCs w:val="28"/>
        </w:rPr>
        <w:t>специальности</w:t>
      </w:r>
      <w:r w:rsidRPr="00601D4A">
        <w:rPr>
          <w:sz w:val="28"/>
          <w:szCs w:val="28"/>
        </w:rPr>
        <w:t xml:space="preserve"> </w:t>
      </w:r>
      <w:r w:rsidR="00BD0CF1" w:rsidRPr="00601D4A">
        <w:rPr>
          <w:iCs/>
          <w:sz w:val="28"/>
          <w:szCs w:val="28"/>
        </w:rPr>
        <w:t>09.02.03 Программирование в компьютерных системах</w:t>
      </w:r>
      <w:r w:rsidR="00BD0CF1" w:rsidRPr="00601D4A">
        <w:rPr>
          <w:sz w:val="28"/>
          <w:szCs w:val="28"/>
        </w:rPr>
        <w:t xml:space="preserve"> </w:t>
      </w:r>
      <w:r w:rsidRPr="00601D4A">
        <w:rPr>
          <w:sz w:val="28"/>
          <w:szCs w:val="28"/>
        </w:rPr>
        <w:t>представляет собой самостоятельн</w:t>
      </w:r>
      <w:r w:rsidR="00BD0CF1" w:rsidRPr="00601D4A">
        <w:rPr>
          <w:sz w:val="28"/>
          <w:szCs w:val="28"/>
        </w:rPr>
        <w:t>ую</w:t>
      </w:r>
      <w:r w:rsidRPr="00601D4A">
        <w:rPr>
          <w:sz w:val="28"/>
          <w:szCs w:val="28"/>
        </w:rPr>
        <w:t xml:space="preserve"> </w:t>
      </w:r>
      <w:r w:rsidR="00BD0CF1" w:rsidRPr="00601D4A">
        <w:rPr>
          <w:sz w:val="28"/>
          <w:szCs w:val="28"/>
        </w:rPr>
        <w:t>разработку программных продуктов</w:t>
      </w:r>
      <w:r w:rsidRPr="00601D4A">
        <w:rPr>
          <w:sz w:val="28"/>
          <w:szCs w:val="28"/>
        </w:rPr>
        <w:t>, связанн</w:t>
      </w:r>
      <w:r w:rsidR="00BD0CF1" w:rsidRPr="00601D4A">
        <w:rPr>
          <w:sz w:val="28"/>
          <w:szCs w:val="28"/>
        </w:rPr>
        <w:t>ую</w:t>
      </w:r>
      <w:r w:rsidRPr="00601D4A">
        <w:rPr>
          <w:sz w:val="28"/>
          <w:szCs w:val="28"/>
        </w:rPr>
        <w:t xml:space="preserve"> с </w:t>
      </w:r>
      <w:r w:rsidR="00BD0CF1" w:rsidRPr="00601D4A">
        <w:rPr>
          <w:sz w:val="28"/>
          <w:szCs w:val="28"/>
        </w:rPr>
        <w:t>производственной необходимостью предприятия, на котором студент проходит преддипломную практику</w:t>
      </w:r>
      <w:r w:rsidRPr="00601D4A">
        <w:rPr>
          <w:sz w:val="28"/>
          <w:szCs w:val="28"/>
        </w:rPr>
        <w:t xml:space="preserve">, демонстрирующее готовность </w:t>
      </w:r>
      <w:r w:rsidR="00BD0CF1" w:rsidRPr="00601D4A">
        <w:rPr>
          <w:sz w:val="28"/>
          <w:szCs w:val="28"/>
        </w:rPr>
        <w:t xml:space="preserve">специалиста </w:t>
      </w:r>
      <w:r w:rsidRPr="00601D4A">
        <w:rPr>
          <w:sz w:val="28"/>
          <w:szCs w:val="28"/>
        </w:rPr>
        <w:t xml:space="preserve">к </w:t>
      </w:r>
      <w:r w:rsidR="00A93863" w:rsidRPr="00601D4A">
        <w:rPr>
          <w:sz w:val="28"/>
          <w:szCs w:val="28"/>
        </w:rPr>
        <w:t xml:space="preserve">выполнению </w:t>
      </w:r>
      <w:r w:rsidR="00D21A27" w:rsidRPr="00601D4A">
        <w:rPr>
          <w:sz w:val="28"/>
          <w:szCs w:val="28"/>
        </w:rPr>
        <w:t>следующих видов деятельности</w:t>
      </w:r>
      <w:r w:rsidRPr="00601D4A">
        <w:rPr>
          <w:sz w:val="28"/>
          <w:szCs w:val="28"/>
        </w:rPr>
        <w:t xml:space="preserve">: </w:t>
      </w:r>
    </w:p>
    <w:p w14:paraId="0DA5F84B" w14:textId="4B2F8CDB" w:rsidR="00D21A27" w:rsidRPr="00601D4A" w:rsidRDefault="00D21A27" w:rsidP="00601D4A">
      <w:pPr>
        <w:pStyle w:val="ac"/>
        <w:numPr>
          <w:ilvl w:val="0"/>
          <w:numId w:val="47"/>
        </w:numPr>
        <w:spacing w:line="360" w:lineRule="auto"/>
        <w:jc w:val="both"/>
        <w:rPr>
          <w:color w:val="000000" w:themeColor="text1"/>
          <w:sz w:val="28"/>
          <w:szCs w:val="28"/>
        </w:rPr>
      </w:pPr>
      <w:r w:rsidRPr="00601D4A">
        <w:rPr>
          <w:color w:val="000000" w:themeColor="text1"/>
          <w:sz w:val="28"/>
          <w:szCs w:val="28"/>
        </w:rPr>
        <w:t>Разработка программных модулей программного обеспечения для компьютерных систем.</w:t>
      </w:r>
    </w:p>
    <w:p w14:paraId="52743416" w14:textId="33331EC0" w:rsidR="00D21A27" w:rsidRPr="00601D4A" w:rsidRDefault="00D21A27" w:rsidP="00601D4A">
      <w:pPr>
        <w:pStyle w:val="ac"/>
        <w:numPr>
          <w:ilvl w:val="0"/>
          <w:numId w:val="47"/>
        </w:numPr>
        <w:spacing w:line="360" w:lineRule="auto"/>
        <w:jc w:val="both"/>
        <w:rPr>
          <w:color w:val="000000" w:themeColor="text1"/>
          <w:sz w:val="28"/>
          <w:szCs w:val="28"/>
        </w:rPr>
      </w:pPr>
      <w:r w:rsidRPr="00601D4A">
        <w:rPr>
          <w:color w:val="000000" w:themeColor="text1"/>
          <w:sz w:val="28"/>
          <w:szCs w:val="28"/>
        </w:rPr>
        <w:t>Разработка и администрирование баз данных.</w:t>
      </w:r>
    </w:p>
    <w:p w14:paraId="6FEF6928" w14:textId="77777777" w:rsidR="00D21A27" w:rsidRPr="00601D4A" w:rsidRDefault="00D21A27" w:rsidP="00601D4A">
      <w:pPr>
        <w:pStyle w:val="ac"/>
        <w:numPr>
          <w:ilvl w:val="0"/>
          <w:numId w:val="47"/>
        </w:numPr>
        <w:spacing w:line="360" w:lineRule="auto"/>
        <w:jc w:val="both"/>
        <w:rPr>
          <w:color w:val="000000" w:themeColor="text1"/>
          <w:sz w:val="28"/>
          <w:szCs w:val="28"/>
        </w:rPr>
      </w:pPr>
      <w:r w:rsidRPr="00601D4A">
        <w:rPr>
          <w:color w:val="000000" w:themeColor="text1"/>
          <w:sz w:val="28"/>
          <w:szCs w:val="28"/>
        </w:rPr>
        <w:t>Участие в интеграции программных модулей.</w:t>
      </w:r>
    </w:p>
    <w:p w14:paraId="4055A413" w14:textId="4EA21BFA" w:rsidR="00FD1F8B" w:rsidRPr="00601D4A" w:rsidRDefault="00FD1F8B" w:rsidP="00601D4A">
      <w:pPr>
        <w:spacing w:line="360" w:lineRule="auto"/>
        <w:ind w:firstLine="680"/>
        <w:jc w:val="both"/>
        <w:rPr>
          <w:color w:val="FF0000"/>
          <w:sz w:val="28"/>
          <w:szCs w:val="28"/>
        </w:rPr>
      </w:pPr>
      <w:r w:rsidRPr="00601D4A">
        <w:rPr>
          <w:sz w:val="28"/>
          <w:szCs w:val="28"/>
        </w:rPr>
        <w:t xml:space="preserve">Тематика ВКР должна быть актуальной, соответствовать </w:t>
      </w:r>
      <w:r w:rsidR="00BD0CF1" w:rsidRPr="00601D4A">
        <w:rPr>
          <w:sz w:val="28"/>
          <w:szCs w:val="28"/>
        </w:rPr>
        <w:t>запросам и потребностям предприятия.</w:t>
      </w:r>
    </w:p>
    <w:p w14:paraId="30843BCE" w14:textId="6E5ED4EA" w:rsidR="00FD1F8B" w:rsidRPr="00601D4A" w:rsidRDefault="00FD1F8B" w:rsidP="00601D4A">
      <w:pPr>
        <w:spacing w:line="360" w:lineRule="auto"/>
        <w:ind w:firstLine="680"/>
        <w:jc w:val="both"/>
        <w:rPr>
          <w:sz w:val="28"/>
          <w:szCs w:val="28"/>
        </w:rPr>
      </w:pPr>
      <w:r w:rsidRPr="00601D4A">
        <w:rPr>
          <w:rFonts w:ascii="Times New Roman CYR" w:eastAsia="Times New Roman" w:hAnsi="Times New Roman CYR" w:cs="Times New Roman CYR"/>
          <w:sz w:val="28"/>
          <w:szCs w:val="28"/>
        </w:rPr>
        <w:t xml:space="preserve">Студенту предоставляется право выбора темы ВКР вплоть до предложения своей тематики с необходимым обоснованием целесообразности ее разработки. </w:t>
      </w:r>
      <w:r w:rsidRPr="00601D4A">
        <w:rPr>
          <w:b/>
          <w:sz w:val="28"/>
          <w:szCs w:val="28"/>
        </w:rPr>
        <w:t>Заявление</w:t>
      </w:r>
      <w:r w:rsidRPr="00601D4A">
        <w:rPr>
          <w:sz w:val="28"/>
          <w:szCs w:val="28"/>
        </w:rPr>
        <w:t xml:space="preserve"> с просьбой разрешить выполнять работу на выбранную тему </w:t>
      </w:r>
      <w:r w:rsidRPr="00601D4A">
        <w:rPr>
          <w:sz w:val="28"/>
          <w:szCs w:val="28"/>
        </w:rPr>
        <w:lastRenderedPageBreak/>
        <w:t xml:space="preserve">предоставляется студентом </w:t>
      </w:r>
      <w:r w:rsidR="00867249" w:rsidRPr="00601D4A">
        <w:rPr>
          <w:sz w:val="28"/>
          <w:szCs w:val="28"/>
        </w:rPr>
        <w:t>в колледж</w:t>
      </w:r>
      <w:r w:rsidRPr="00601D4A">
        <w:rPr>
          <w:sz w:val="28"/>
          <w:szCs w:val="28"/>
        </w:rPr>
        <w:t xml:space="preserve"> (см. Приложение </w:t>
      </w:r>
      <w:r w:rsidR="00906028" w:rsidRPr="00601D4A">
        <w:rPr>
          <w:sz w:val="28"/>
          <w:szCs w:val="28"/>
        </w:rPr>
        <w:t>А</w:t>
      </w:r>
      <w:r w:rsidRPr="00601D4A">
        <w:rPr>
          <w:sz w:val="28"/>
          <w:szCs w:val="28"/>
        </w:rPr>
        <w:t>), где хранятся в течение одного года.</w:t>
      </w:r>
    </w:p>
    <w:p w14:paraId="5BF70B93" w14:textId="77777777" w:rsidR="00FD1F8B" w:rsidRPr="00601D4A" w:rsidRDefault="00FD1F8B" w:rsidP="00601D4A">
      <w:pPr>
        <w:spacing w:line="360" w:lineRule="auto"/>
        <w:ind w:firstLine="709"/>
        <w:jc w:val="both"/>
        <w:rPr>
          <w:rFonts w:ascii="Times New Roman CYR" w:eastAsia="Times New Roman" w:hAnsi="Times New Roman CYR" w:cs="Times New Roman CYR"/>
          <w:sz w:val="28"/>
          <w:szCs w:val="28"/>
        </w:rPr>
      </w:pPr>
      <w:r w:rsidRPr="00601D4A">
        <w:rPr>
          <w:rFonts w:ascii="Times New Roman CYR" w:eastAsia="Times New Roman" w:hAnsi="Times New Roman CYR" w:cs="Times New Roman CYR"/>
          <w:sz w:val="28"/>
          <w:szCs w:val="28"/>
        </w:rPr>
        <w:t xml:space="preserve">Для обеспечения качества выпускной работы студента руководителем </w:t>
      </w:r>
      <w:r w:rsidRPr="00601D4A">
        <w:rPr>
          <w:sz w:val="28"/>
          <w:szCs w:val="28"/>
        </w:rPr>
        <w:t>в течение последнего года обучения</w:t>
      </w:r>
      <w:r w:rsidRPr="00601D4A">
        <w:rPr>
          <w:rFonts w:ascii="Times New Roman CYR" w:eastAsia="Times New Roman" w:hAnsi="Times New Roman CYR" w:cs="Times New Roman CYR"/>
          <w:sz w:val="28"/>
          <w:szCs w:val="28"/>
        </w:rPr>
        <w:t xml:space="preserve"> организуется работа по обеспечению ее поэтапной подготовки, включающей: </w:t>
      </w:r>
    </w:p>
    <w:p w14:paraId="2F83FA05" w14:textId="77777777" w:rsidR="00FD1F8B" w:rsidRPr="00601D4A" w:rsidRDefault="00FD1F8B" w:rsidP="00601D4A">
      <w:pPr>
        <w:spacing w:line="360" w:lineRule="auto"/>
        <w:ind w:left="491" w:firstLine="218"/>
        <w:rPr>
          <w:rFonts w:ascii="Times New Roman CYR" w:eastAsia="Times New Roman" w:hAnsi="Times New Roman CYR" w:cs="Times New Roman CYR"/>
          <w:sz w:val="28"/>
          <w:szCs w:val="28"/>
        </w:rPr>
      </w:pPr>
      <w:r w:rsidRPr="00601D4A">
        <w:rPr>
          <w:rFonts w:ascii="Times New Roman CYR" w:eastAsia="Times New Roman" w:hAnsi="Times New Roman CYR" w:cs="Times New Roman CYR"/>
          <w:sz w:val="28"/>
          <w:szCs w:val="28"/>
        </w:rPr>
        <w:t>1 этап – изучение предметной области и литературы по теме исследования;</w:t>
      </w:r>
    </w:p>
    <w:p w14:paraId="751B4FB4" w14:textId="77777777" w:rsidR="00FD1F8B" w:rsidRPr="00601D4A" w:rsidRDefault="00FD1F8B" w:rsidP="00601D4A">
      <w:pPr>
        <w:spacing w:line="360" w:lineRule="auto"/>
        <w:ind w:left="491" w:firstLine="218"/>
        <w:rPr>
          <w:rFonts w:ascii="Times New Roman CYR" w:eastAsia="Times New Roman" w:hAnsi="Times New Roman CYR" w:cs="Times New Roman CYR"/>
          <w:sz w:val="28"/>
          <w:szCs w:val="28"/>
        </w:rPr>
      </w:pPr>
      <w:r w:rsidRPr="00601D4A">
        <w:rPr>
          <w:rFonts w:ascii="Times New Roman CYR" w:eastAsia="Times New Roman" w:hAnsi="Times New Roman CYR" w:cs="Times New Roman CYR"/>
          <w:sz w:val="28"/>
          <w:szCs w:val="28"/>
        </w:rPr>
        <w:t>2 этап – математическое и/или алгоритмическое моделирование по теме исследования;</w:t>
      </w:r>
    </w:p>
    <w:p w14:paraId="33CDADF1" w14:textId="77777777" w:rsidR="00FD1F8B" w:rsidRPr="00601D4A" w:rsidRDefault="00FD1F8B" w:rsidP="00601D4A">
      <w:pPr>
        <w:spacing w:line="360" w:lineRule="auto"/>
        <w:ind w:left="491" w:firstLine="218"/>
        <w:rPr>
          <w:rFonts w:ascii="Times New Roman CYR" w:eastAsia="Times New Roman" w:hAnsi="Times New Roman CYR" w:cs="Times New Roman CYR"/>
          <w:sz w:val="28"/>
          <w:szCs w:val="28"/>
        </w:rPr>
      </w:pPr>
      <w:r w:rsidRPr="00601D4A">
        <w:rPr>
          <w:rFonts w:ascii="Times New Roman CYR" w:eastAsia="Times New Roman" w:hAnsi="Times New Roman CYR" w:cs="Times New Roman CYR"/>
          <w:sz w:val="28"/>
          <w:szCs w:val="28"/>
        </w:rPr>
        <w:t xml:space="preserve">3 этап – разработка алгоритмических и программных решений по теме ВКР; </w:t>
      </w:r>
    </w:p>
    <w:p w14:paraId="7496D2A3" w14:textId="77777777" w:rsidR="00FD1F8B" w:rsidRPr="00601D4A" w:rsidRDefault="00FD1F8B" w:rsidP="00601D4A">
      <w:pPr>
        <w:spacing w:line="360" w:lineRule="auto"/>
        <w:ind w:left="491" w:firstLine="218"/>
        <w:rPr>
          <w:rFonts w:ascii="Times New Roman CYR" w:eastAsia="Times New Roman" w:hAnsi="Times New Roman CYR" w:cs="Times New Roman CYR"/>
          <w:sz w:val="28"/>
          <w:szCs w:val="28"/>
        </w:rPr>
      </w:pPr>
      <w:r w:rsidRPr="00601D4A">
        <w:rPr>
          <w:rFonts w:ascii="Times New Roman CYR" w:eastAsia="Times New Roman" w:hAnsi="Times New Roman CYR" w:cs="Times New Roman CYR"/>
          <w:sz w:val="28"/>
          <w:szCs w:val="28"/>
        </w:rPr>
        <w:t>4 этап – представление результатов ВКР.</w:t>
      </w:r>
    </w:p>
    <w:p w14:paraId="783B8D1B" w14:textId="77777777" w:rsidR="00294B8F" w:rsidRPr="00601D4A" w:rsidRDefault="00294B8F" w:rsidP="00601D4A">
      <w:pPr>
        <w:spacing w:line="360" w:lineRule="auto"/>
        <w:ind w:left="491" w:firstLine="218"/>
        <w:rPr>
          <w:rFonts w:ascii="Times New Roman CYR" w:eastAsia="Times New Roman" w:hAnsi="Times New Roman CYR" w:cs="Times New Roman CYR"/>
          <w:sz w:val="28"/>
          <w:szCs w:val="28"/>
        </w:rPr>
      </w:pPr>
    </w:p>
    <w:p w14:paraId="1FA12C23" w14:textId="3CB6BA77" w:rsidR="00294B8F" w:rsidRPr="00601D4A" w:rsidRDefault="00294B8F" w:rsidP="00601D4A">
      <w:pPr>
        <w:spacing w:line="360" w:lineRule="auto"/>
        <w:ind w:left="491" w:firstLine="218"/>
        <w:rPr>
          <w:rFonts w:ascii="Times New Roman CYR" w:eastAsia="Times New Roman" w:hAnsi="Times New Roman CYR" w:cs="Times New Roman CYR"/>
          <w:sz w:val="28"/>
          <w:szCs w:val="28"/>
        </w:rPr>
      </w:pPr>
      <w:r w:rsidRPr="00601D4A">
        <w:rPr>
          <w:rFonts w:ascii="Times New Roman CYR" w:eastAsia="Times New Roman" w:hAnsi="Times New Roman CYR" w:cs="Times New Roman CYR"/>
          <w:b/>
          <w:sz w:val="28"/>
          <w:szCs w:val="28"/>
        </w:rPr>
        <w:t>Календарный план-график</w:t>
      </w:r>
      <w:r w:rsidRPr="00601D4A">
        <w:rPr>
          <w:rFonts w:ascii="Times New Roman CYR" w:eastAsia="Times New Roman" w:hAnsi="Times New Roman CYR" w:cs="Times New Roman CYR"/>
          <w:sz w:val="28"/>
          <w:szCs w:val="28"/>
        </w:rPr>
        <w:t xml:space="preserve">  выполнения выпускной</w:t>
      </w:r>
      <w:r w:rsidR="00601D4A" w:rsidRPr="00601D4A">
        <w:rPr>
          <w:rFonts w:ascii="Times New Roman CYR" w:eastAsia="Times New Roman" w:hAnsi="Times New Roman CYR" w:cs="Times New Roman CYR"/>
          <w:sz w:val="28"/>
          <w:szCs w:val="28"/>
        </w:rPr>
        <w:t xml:space="preserve"> квалификационной работы в 2024 </w:t>
      </w:r>
      <w:r w:rsidRPr="00601D4A">
        <w:rPr>
          <w:rFonts w:ascii="Times New Roman CYR" w:eastAsia="Times New Roman" w:hAnsi="Times New Roman CYR" w:cs="Times New Roman CYR"/>
          <w:sz w:val="28"/>
          <w:szCs w:val="28"/>
        </w:rPr>
        <w:t xml:space="preserve">году представлен в Приложении Б. </w:t>
      </w:r>
    </w:p>
    <w:p w14:paraId="454AD3A3" w14:textId="54CCF171" w:rsidR="00D33C10" w:rsidRPr="00601D4A" w:rsidRDefault="00D33C10" w:rsidP="00601D4A">
      <w:pPr>
        <w:spacing w:line="360" w:lineRule="auto"/>
        <w:rPr>
          <w:b/>
          <w:sz w:val="28"/>
          <w:szCs w:val="28"/>
        </w:rPr>
      </w:pPr>
    </w:p>
    <w:p w14:paraId="62A5E968" w14:textId="52692DA4" w:rsidR="00F12741" w:rsidRPr="00601D4A" w:rsidRDefault="00F12741" w:rsidP="00601D4A">
      <w:pPr>
        <w:spacing w:line="360" w:lineRule="auto"/>
        <w:ind w:firstLine="709"/>
        <w:jc w:val="both"/>
        <w:rPr>
          <w:b/>
          <w:sz w:val="28"/>
          <w:szCs w:val="28"/>
        </w:rPr>
      </w:pPr>
      <w:r w:rsidRPr="00601D4A">
        <w:rPr>
          <w:b/>
          <w:sz w:val="28"/>
          <w:szCs w:val="28"/>
        </w:rPr>
        <w:t xml:space="preserve">Требования к содержанию и оформлению ВКР </w:t>
      </w:r>
    </w:p>
    <w:p w14:paraId="784126A4" w14:textId="731B4F44" w:rsidR="00F12741" w:rsidRPr="00601D4A" w:rsidRDefault="00F12741" w:rsidP="00601D4A">
      <w:pPr>
        <w:spacing w:line="360" w:lineRule="auto"/>
        <w:ind w:firstLine="720"/>
        <w:jc w:val="both"/>
        <w:rPr>
          <w:sz w:val="28"/>
          <w:szCs w:val="28"/>
        </w:rPr>
      </w:pPr>
      <w:r w:rsidRPr="00601D4A">
        <w:rPr>
          <w:rFonts w:eastAsia="Arial Unicode MS"/>
          <w:sz w:val="28"/>
          <w:szCs w:val="28"/>
        </w:rPr>
        <w:t xml:space="preserve">ВКР представляет собой отчет о </w:t>
      </w:r>
      <w:r w:rsidR="00BC3B7F" w:rsidRPr="00601D4A">
        <w:rPr>
          <w:rFonts w:eastAsia="Arial Unicode MS"/>
          <w:sz w:val="28"/>
          <w:szCs w:val="28"/>
        </w:rPr>
        <w:t xml:space="preserve">проделанной </w:t>
      </w:r>
      <w:r w:rsidRPr="00601D4A">
        <w:rPr>
          <w:rFonts w:eastAsia="Arial Unicode MS"/>
          <w:sz w:val="28"/>
          <w:szCs w:val="28"/>
        </w:rPr>
        <w:t>работе</w:t>
      </w:r>
      <w:r w:rsidR="00BC3B7F" w:rsidRPr="00601D4A">
        <w:rPr>
          <w:rFonts w:eastAsia="Arial Unicode MS"/>
          <w:sz w:val="28"/>
          <w:szCs w:val="28"/>
        </w:rPr>
        <w:t xml:space="preserve"> по разработке программного продукта.</w:t>
      </w:r>
    </w:p>
    <w:p w14:paraId="7674654D" w14:textId="545BF248" w:rsidR="00F12741" w:rsidRPr="00601D4A" w:rsidRDefault="00F12741" w:rsidP="00601D4A">
      <w:pPr>
        <w:spacing w:line="360" w:lineRule="auto"/>
        <w:ind w:firstLine="720"/>
        <w:jc w:val="both"/>
        <w:rPr>
          <w:sz w:val="28"/>
          <w:szCs w:val="28"/>
        </w:rPr>
      </w:pPr>
      <w:r w:rsidRPr="00601D4A">
        <w:rPr>
          <w:sz w:val="28"/>
          <w:szCs w:val="28"/>
        </w:rPr>
        <w:t>Структурными эле</w:t>
      </w:r>
      <w:r w:rsidR="00867249" w:rsidRPr="00601D4A">
        <w:rPr>
          <w:sz w:val="28"/>
          <w:szCs w:val="28"/>
        </w:rPr>
        <w:t>ментами ВКР</w:t>
      </w:r>
      <w:r w:rsidRPr="00601D4A">
        <w:rPr>
          <w:sz w:val="28"/>
          <w:szCs w:val="28"/>
        </w:rPr>
        <w:t xml:space="preserve"> являются:</w:t>
      </w:r>
    </w:p>
    <w:p w14:paraId="6A5F2166" w14:textId="77777777" w:rsidR="00F12741" w:rsidRPr="00601D4A" w:rsidRDefault="00F12741" w:rsidP="00601D4A">
      <w:pPr>
        <w:pStyle w:val="3"/>
        <w:numPr>
          <w:ilvl w:val="0"/>
          <w:numId w:val="29"/>
        </w:numPr>
        <w:spacing w:after="0" w:line="360" w:lineRule="auto"/>
        <w:jc w:val="both"/>
        <w:rPr>
          <w:sz w:val="28"/>
          <w:szCs w:val="28"/>
        </w:rPr>
      </w:pPr>
      <w:r w:rsidRPr="00601D4A">
        <w:rPr>
          <w:sz w:val="28"/>
          <w:szCs w:val="28"/>
        </w:rPr>
        <w:t>титульный лист;</w:t>
      </w:r>
    </w:p>
    <w:p w14:paraId="5E912B95" w14:textId="77777777" w:rsidR="00F12741" w:rsidRPr="00601D4A" w:rsidRDefault="00F12741" w:rsidP="00601D4A">
      <w:pPr>
        <w:pStyle w:val="3"/>
        <w:numPr>
          <w:ilvl w:val="0"/>
          <w:numId w:val="29"/>
        </w:numPr>
        <w:spacing w:after="0" w:line="360" w:lineRule="auto"/>
        <w:jc w:val="both"/>
        <w:rPr>
          <w:sz w:val="28"/>
          <w:szCs w:val="28"/>
        </w:rPr>
      </w:pPr>
      <w:r w:rsidRPr="00601D4A">
        <w:rPr>
          <w:sz w:val="28"/>
          <w:szCs w:val="28"/>
        </w:rPr>
        <w:t>введение;</w:t>
      </w:r>
    </w:p>
    <w:p w14:paraId="0241D1B1" w14:textId="30BFF758" w:rsidR="00F12741" w:rsidRPr="00601D4A" w:rsidRDefault="00F12741" w:rsidP="00601D4A">
      <w:pPr>
        <w:pStyle w:val="3"/>
        <w:numPr>
          <w:ilvl w:val="0"/>
          <w:numId w:val="29"/>
        </w:numPr>
        <w:spacing w:after="0" w:line="360" w:lineRule="auto"/>
        <w:jc w:val="both"/>
        <w:rPr>
          <w:sz w:val="28"/>
          <w:szCs w:val="28"/>
        </w:rPr>
      </w:pPr>
      <w:r w:rsidRPr="00601D4A">
        <w:rPr>
          <w:sz w:val="28"/>
          <w:szCs w:val="28"/>
        </w:rPr>
        <w:t>основная часть</w:t>
      </w:r>
      <w:r w:rsidR="00D21A27" w:rsidRPr="00601D4A">
        <w:rPr>
          <w:sz w:val="28"/>
          <w:szCs w:val="28"/>
        </w:rPr>
        <w:t xml:space="preserve"> (две главы)</w:t>
      </w:r>
      <w:r w:rsidRPr="00601D4A">
        <w:rPr>
          <w:sz w:val="28"/>
          <w:szCs w:val="28"/>
        </w:rPr>
        <w:t>;</w:t>
      </w:r>
    </w:p>
    <w:p w14:paraId="32162F9F" w14:textId="77777777" w:rsidR="00F12741" w:rsidRPr="00601D4A" w:rsidRDefault="00F12741" w:rsidP="00601D4A">
      <w:pPr>
        <w:pStyle w:val="3"/>
        <w:numPr>
          <w:ilvl w:val="0"/>
          <w:numId w:val="29"/>
        </w:numPr>
        <w:spacing w:after="0" w:line="360" w:lineRule="auto"/>
        <w:jc w:val="both"/>
        <w:rPr>
          <w:sz w:val="28"/>
          <w:szCs w:val="28"/>
        </w:rPr>
      </w:pPr>
      <w:r w:rsidRPr="00601D4A">
        <w:rPr>
          <w:sz w:val="28"/>
          <w:szCs w:val="28"/>
        </w:rPr>
        <w:t xml:space="preserve">заключение; </w:t>
      </w:r>
    </w:p>
    <w:p w14:paraId="182DA2B6" w14:textId="77777777" w:rsidR="00F12741" w:rsidRPr="00601D4A" w:rsidRDefault="00F12741" w:rsidP="00601D4A">
      <w:pPr>
        <w:pStyle w:val="3"/>
        <w:numPr>
          <w:ilvl w:val="0"/>
          <w:numId w:val="29"/>
        </w:numPr>
        <w:spacing w:after="0" w:line="360" w:lineRule="auto"/>
        <w:jc w:val="both"/>
        <w:rPr>
          <w:sz w:val="28"/>
          <w:szCs w:val="28"/>
        </w:rPr>
      </w:pPr>
      <w:r w:rsidRPr="00601D4A">
        <w:rPr>
          <w:sz w:val="28"/>
          <w:szCs w:val="28"/>
        </w:rPr>
        <w:t xml:space="preserve">список использованных источников; </w:t>
      </w:r>
    </w:p>
    <w:p w14:paraId="29C7D039" w14:textId="77777777" w:rsidR="00F12741" w:rsidRPr="00601D4A" w:rsidRDefault="00F12741" w:rsidP="00601D4A">
      <w:pPr>
        <w:pStyle w:val="3"/>
        <w:numPr>
          <w:ilvl w:val="0"/>
          <w:numId w:val="29"/>
        </w:numPr>
        <w:spacing w:after="0" w:line="360" w:lineRule="auto"/>
        <w:jc w:val="both"/>
        <w:rPr>
          <w:sz w:val="28"/>
          <w:szCs w:val="28"/>
        </w:rPr>
      </w:pPr>
      <w:r w:rsidRPr="00601D4A">
        <w:rPr>
          <w:sz w:val="28"/>
          <w:szCs w:val="28"/>
        </w:rPr>
        <w:t xml:space="preserve">приложения. </w:t>
      </w:r>
    </w:p>
    <w:p w14:paraId="718BE5B5" w14:textId="77777777" w:rsidR="00F12741" w:rsidRPr="00601D4A" w:rsidRDefault="00F12741" w:rsidP="00601D4A">
      <w:pPr>
        <w:pStyle w:val="3"/>
        <w:tabs>
          <w:tab w:val="num" w:pos="1440"/>
        </w:tabs>
        <w:spacing w:after="0" w:line="360" w:lineRule="auto"/>
        <w:ind w:left="0"/>
        <w:jc w:val="both"/>
        <w:rPr>
          <w:sz w:val="28"/>
          <w:szCs w:val="28"/>
        </w:rPr>
      </w:pPr>
    </w:p>
    <w:p w14:paraId="1EF84A24" w14:textId="3343C10D" w:rsidR="00F12741" w:rsidRPr="00601D4A" w:rsidRDefault="00F12741" w:rsidP="00601D4A">
      <w:pPr>
        <w:pStyle w:val="3"/>
        <w:tabs>
          <w:tab w:val="num" w:pos="1440"/>
        </w:tabs>
        <w:spacing w:after="0" w:line="360" w:lineRule="auto"/>
        <w:ind w:left="0" w:right="142" w:firstLine="709"/>
        <w:jc w:val="both"/>
        <w:rPr>
          <w:sz w:val="28"/>
          <w:szCs w:val="28"/>
        </w:rPr>
      </w:pPr>
      <w:r w:rsidRPr="00601D4A">
        <w:rPr>
          <w:b/>
          <w:i/>
          <w:sz w:val="28"/>
          <w:szCs w:val="28"/>
        </w:rPr>
        <w:t>Титульный лист</w:t>
      </w:r>
      <w:r w:rsidRPr="00601D4A">
        <w:rPr>
          <w:sz w:val="28"/>
          <w:szCs w:val="28"/>
        </w:rPr>
        <w:t xml:space="preserve"> ВКР является первой страницей и служит источником информации, необходимой для обработки и поиска документа. На титульном листе приводятся сведения согласно Приложению </w:t>
      </w:r>
      <w:r w:rsidR="00906028" w:rsidRPr="00601D4A">
        <w:rPr>
          <w:sz w:val="28"/>
          <w:szCs w:val="28"/>
        </w:rPr>
        <w:t>В</w:t>
      </w:r>
      <w:r w:rsidRPr="00601D4A">
        <w:rPr>
          <w:sz w:val="28"/>
          <w:szCs w:val="28"/>
        </w:rPr>
        <w:t>. Дополнительные записи не допускаются.</w:t>
      </w:r>
    </w:p>
    <w:p w14:paraId="36410472" w14:textId="77777777" w:rsidR="00F12741" w:rsidRPr="00601D4A" w:rsidRDefault="00F12741" w:rsidP="00601D4A">
      <w:pPr>
        <w:pStyle w:val="3"/>
        <w:tabs>
          <w:tab w:val="num" w:pos="1440"/>
        </w:tabs>
        <w:spacing w:after="0" w:line="360" w:lineRule="auto"/>
        <w:ind w:left="0" w:right="142" w:firstLine="709"/>
        <w:jc w:val="both"/>
        <w:rPr>
          <w:sz w:val="28"/>
          <w:szCs w:val="28"/>
        </w:rPr>
      </w:pPr>
      <w:r w:rsidRPr="00601D4A">
        <w:rPr>
          <w:sz w:val="28"/>
          <w:szCs w:val="28"/>
        </w:rPr>
        <w:t xml:space="preserve">Во </w:t>
      </w:r>
      <w:r w:rsidRPr="00601D4A">
        <w:rPr>
          <w:b/>
          <w:i/>
          <w:sz w:val="28"/>
          <w:szCs w:val="28"/>
        </w:rPr>
        <w:t>введении</w:t>
      </w:r>
      <w:r w:rsidRPr="00601D4A">
        <w:rPr>
          <w:sz w:val="28"/>
          <w:szCs w:val="28"/>
        </w:rPr>
        <w:t xml:space="preserve"> обосновывается выбор темы, определяемый ее актуальностью, характеристика новизны, определяется проблема и круг вопросов, необходимых </w:t>
      </w:r>
      <w:r w:rsidRPr="00601D4A">
        <w:rPr>
          <w:sz w:val="28"/>
          <w:szCs w:val="28"/>
        </w:rPr>
        <w:lastRenderedPageBreak/>
        <w:t>для ее решения, оценка современного состояния решаемой проблемы, формулируется цель работы и ее расчленение на взаимосвязанный комплекс задач, подлежащих решению для достижения цели, указываются объект и предмет исследования, а также используемые методы анализа.</w:t>
      </w:r>
    </w:p>
    <w:p w14:paraId="77545A2F" w14:textId="77777777" w:rsidR="00F12741" w:rsidRPr="00601D4A" w:rsidRDefault="00F12741" w:rsidP="00601D4A">
      <w:pPr>
        <w:pStyle w:val="3"/>
        <w:tabs>
          <w:tab w:val="num" w:pos="1440"/>
        </w:tabs>
        <w:spacing w:after="0" w:line="360" w:lineRule="auto"/>
        <w:ind w:left="0" w:right="142" w:firstLine="709"/>
        <w:jc w:val="both"/>
        <w:rPr>
          <w:sz w:val="28"/>
          <w:szCs w:val="28"/>
        </w:rPr>
      </w:pPr>
      <w:r w:rsidRPr="00601D4A">
        <w:rPr>
          <w:b/>
          <w:i/>
          <w:sz w:val="28"/>
          <w:szCs w:val="28"/>
        </w:rPr>
        <w:t>Основная часть</w:t>
      </w:r>
      <w:r w:rsidRPr="00601D4A">
        <w:rPr>
          <w:sz w:val="28"/>
          <w:szCs w:val="28"/>
        </w:rPr>
        <w:t xml:space="preserve"> работы содержит, как правило, две главы, каждая из которых в свою очередь делится на несколько параграфов; каждый параграф может делиться на пункты параграфа и подпункты. </w:t>
      </w:r>
    </w:p>
    <w:p w14:paraId="7A14B5EE" w14:textId="77777777" w:rsidR="00F12741" w:rsidRPr="00601D4A" w:rsidRDefault="00F12741" w:rsidP="00601D4A">
      <w:pPr>
        <w:pStyle w:val="3"/>
        <w:tabs>
          <w:tab w:val="num" w:pos="1440"/>
        </w:tabs>
        <w:spacing w:after="0" w:line="360" w:lineRule="auto"/>
        <w:ind w:left="0" w:right="142" w:firstLine="709"/>
        <w:jc w:val="both"/>
        <w:rPr>
          <w:sz w:val="28"/>
          <w:szCs w:val="28"/>
        </w:rPr>
      </w:pPr>
      <w:r w:rsidRPr="00601D4A">
        <w:rPr>
          <w:b/>
          <w:i/>
          <w:sz w:val="28"/>
          <w:szCs w:val="28"/>
        </w:rPr>
        <w:t>Первая глава</w:t>
      </w:r>
      <w:r w:rsidRPr="00601D4A">
        <w:rPr>
          <w:sz w:val="28"/>
          <w:szCs w:val="28"/>
        </w:rPr>
        <w:t xml:space="preserve"> носит теоретический характер. В ней должна присутствовать постановка задачи на бакалаврскую работу на естественном языке заказчика с минимально необходимым  описанием предметной области. Далее должен содержаться обзор имеющихся программных решений в данной предметной области, их качественная оценка и аргументированное обоснование целесообразности новой разработки. Кроме этого, в первой главе приводится обзор возможных методов решения поставленной задачи, осуществляется выбор, модификация или разработка нового метода решения. Описание предложенных решений должно приводиться с использованием средств формализации, таких как списки, таблицы, диаграммы, блок-схемы и т.п.</w:t>
      </w:r>
    </w:p>
    <w:p w14:paraId="07946B38" w14:textId="77777777" w:rsidR="00F12741" w:rsidRPr="00601D4A" w:rsidRDefault="00F12741" w:rsidP="00601D4A">
      <w:pPr>
        <w:pStyle w:val="3"/>
        <w:tabs>
          <w:tab w:val="num" w:pos="1440"/>
        </w:tabs>
        <w:spacing w:after="0" w:line="360" w:lineRule="auto"/>
        <w:ind w:left="0" w:right="142" w:firstLine="709"/>
        <w:jc w:val="both"/>
        <w:rPr>
          <w:sz w:val="28"/>
          <w:szCs w:val="28"/>
        </w:rPr>
      </w:pPr>
      <w:r w:rsidRPr="00601D4A">
        <w:rPr>
          <w:b/>
          <w:i/>
          <w:sz w:val="28"/>
          <w:szCs w:val="28"/>
        </w:rPr>
        <w:t>Вторая глава</w:t>
      </w:r>
      <w:r w:rsidRPr="00601D4A">
        <w:rPr>
          <w:sz w:val="28"/>
          <w:szCs w:val="28"/>
        </w:rPr>
        <w:t xml:space="preserve"> включает описание практического решения поставленной задачи. В ней обосновывается выбор компьютерных технологий и/или инструментов разработки, приводятся результаты процесса использования или разработки программного продукта, являющихся результатом бакалаврской работы. Здесь рекомендуется отразить следующие моменты:</w:t>
      </w:r>
    </w:p>
    <w:p w14:paraId="63E1EB47" w14:textId="77777777" w:rsidR="00F12741" w:rsidRPr="00601D4A" w:rsidRDefault="00F12741" w:rsidP="00601D4A">
      <w:pPr>
        <w:pStyle w:val="3"/>
        <w:numPr>
          <w:ilvl w:val="0"/>
          <w:numId w:val="29"/>
        </w:numPr>
        <w:spacing w:after="0" w:line="360" w:lineRule="auto"/>
        <w:jc w:val="both"/>
        <w:rPr>
          <w:sz w:val="28"/>
          <w:szCs w:val="28"/>
        </w:rPr>
      </w:pPr>
      <w:r w:rsidRPr="00601D4A">
        <w:rPr>
          <w:sz w:val="28"/>
          <w:szCs w:val="28"/>
        </w:rPr>
        <w:t>структура входной и выходной информации;</w:t>
      </w:r>
    </w:p>
    <w:p w14:paraId="6D0BFBE0" w14:textId="77777777" w:rsidR="00F12741" w:rsidRPr="00601D4A" w:rsidRDefault="00F12741" w:rsidP="00601D4A">
      <w:pPr>
        <w:pStyle w:val="3"/>
        <w:numPr>
          <w:ilvl w:val="0"/>
          <w:numId w:val="29"/>
        </w:numPr>
        <w:spacing w:after="0" w:line="360" w:lineRule="auto"/>
        <w:jc w:val="both"/>
        <w:rPr>
          <w:sz w:val="28"/>
          <w:szCs w:val="28"/>
        </w:rPr>
      </w:pPr>
      <w:r w:rsidRPr="00601D4A">
        <w:rPr>
          <w:sz w:val="28"/>
          <w:szCs w:val="28"/>
        </w:rPr>
        <w:t>описание компьютерных и информационных технологий;</w:t>
      </w:r>
    </w:p>
    <w:p w14:paraId="7FCAAE97" w14:textId="77777777" w:rsidR="00F12741" w:rsidRPr="00601D4A" w:rsidRDefault="00F12741" w:rsidP="00601D4A">
      <w:pPr>
        <w:pStyle w:val="3"/>
        <w:numPr>
          <w:ilvl w:val="0"/>
          <w:numId w:val="29"/>
        </w:numPr>
        <w:spacing w:after="0" w:line="360" w:lineRule="auto"/>
        <w:jc w:val="both"/>
        <w:rPr>
          <w:sz w:val="28"/>
          <w:szCs w:val="28"/>
        </w:rPr>
      </w:pPr>
      <w:r w:rsidRPr="00601D4A">
        <w:rPr>
          <w:sz w:val="28"/>
          <w:szCs w:val="28"/>
        </w:rPr>
        <w:t>архитектура программного решения;</w:t>
      </w:r>
    </w:p>
    <w:p w14:paraId="1D98DE8E" w14:textId="77777777" w:rsidR="00F12741" w:rsidRPr="00601D4A" w:rsidRDefault="00F12741" w:rsidP="00601D4A">
      <w:pPr>
        <w:pStyle w:val="3"/>
        <w:numPr>
          <w:ilvl w:val="0"/>
          <w:numId w:val="29"/>
        </w:numPr>
        <w:spacing w:after="0" w:line="360" w:lineRule="auto"/>
        <w:jc w:val="both"/>
        <w:rPr>
          <w:sz w:val="28"/>
          <w:szCs w:val="28"/>
        </w:rPr>
      </w:pPr>
      <w:r w:rsidRPr="00601D4A">
        <w:rPr>
          <w:sz w:val="28"/>
          <w:szCs w:val="28"/>
        </w:rPr>
        <w:t>описание основных алгоритмов, используемых при решении поставленной задачи;</w:t>
      </w:r>
    </w:p>
    <w:p w14:paraId="0C9E9F44" w14:textId="77777777" w:rsidR="00F12741" w:rsidRPr="00601D4A" w:rsidRDefault="00F12741" w:rsidP="00601D4A">
      <w:pPr>
        <w:pStyle w:val="3"/>
        <w:numPr>
          <w:ilvl w:val="0"/>
          <w:numId w:val="29"/>
        </w:numPr>
        <w:spacing w:after="0" w:line="360" w:lineRule="auto"/>
        <w:jc w:val="both"/>
        <w:rPr>
          <w:sz w:val="28"/>
          <w:szCs w:val="28"/>
        </w:rPr>
      </w:pPr>
      <w:r w:rsidRPr="00601D4A">
        <w:rPr>
          <w:sz w:val="28"/>
          <w:szCs w:val="28"/>
        </w:rPr>
        <w:t>описание модели данных;</w:t>
      </w:r>
    </w:p>
    <w:p w14:paraId="3C50B797" w14:textId="77777777" w:rsidR="00F12741" w:rsidRPr="00601D4A" w:rsidRDefault="00F12741" w:rsidP="00601D4A">
      <w:pPr>
        <w:pStyle w:val="3"/>
        <w:numPr>
          <w:ilvl w:val="0"/>
          <w:numId w:val="29"/>
        </w:numPr>
        <w:spacing w:after="0" w:line="360" w:lineRule="auto"/>
        <w:jc w:val="both"/>
        <w:rPr>
          <w:sz w:val="28"/>
          <w:szCs w:val="28"/>
        </w:rPr>
      </w:pPr>
      <w:r w:rsidRPr="00601D4A">
        <w:rPr>
          <w:sz w:val="28"/>
          <w:szCs w:val="28"/>
        </w:rPr>
        <w:t>оценка качества созданного программного решения с указанием использованных критериев;</w:t>
      </w:r>
    </w:p>
    <w:p w14:paraId="7F9FE50F" w14:textId="77777777" w:rsidR="00F12741" w:rsidRPr="00601D4A" w:rsidRDefault="00F12741" w:rsidP="00601D4A">
      <w:pPr>
        <w:pStyle w:val="3"/>
        <w:numPr>
          <w:ilvl w:val="0"/>
          <w:numId w:val="29"/>
        </w:numPr>
        <w:spacing w:after="0" w:line="360" w:lineRule="auto"/>
        <w:jc w:val="both"/>
        <w:rPr>
          <w:sz w:val="28"/>
          <w:szCs w:val="28"/>
        </w:rPr>
      </w:pPr>
      <w:r w:rsidRPr="00601D4A">
        <w:rPr>
          <w:sz w:val="28"/>
          <w:szCs w:val="28"/>
        </w:rPr>
        <w:t>особенности сопровождения и эксплуатации (если имеются);</w:t>
      </w:r>
    </w:p>
    <w:p w14:paraId="34235C0C" w14:textId="77777777" w:rsidR="00F12741" w:rsidRPr="00601D4A" w:rsidRDefault="00F12741" w:rsidP="00601D4A">
      <w:pPr>
        <w:pStyle w:val="3"/>
        <w:numPr>
          <w:ilvl w:val="0"/>
          <w:numId w:val="29"/>
        </w:numPr>
        <w:spacing w:after="0" w:line="360" w:lineRule="auto"/>
        <w:jc w:val="both"/>
        <w:rPr>
          <w:sz w:val="28"/>
          <w:szCs w:val="28"/>
        </w:rPr>
      </w:pPr>
      <w:r w:rsidRPr="00601D4A">
        <w:rPr>
          <w:sz w:val="28"/>
          <w:szCs w:val="28"/>
        </w:rPr>
        <w:lastRenderedPageBreak/>
        <w:t>результаты опытной эксплуатации программного продукта (если имеются).</w:t>
      </w:r>
    </w:p>
    <w:p w14:paraId="4B8F0BE7" w14:textId="77777777" w:rsidR="00F12741" w:rsidRPr="00601D4A" w:rsidRDefault="00F12741" w:rsidP="00601D4A">
      <w:pPr>
        <w:pStyle w:val="3"/>
        <w:tabs>
          <w:tab w:val="num" w:pos="1440"/>
        </w:tabs>
        <w:spacing w:after="0" w:line="360" w:lineRule="auto"/>
        <w:ind w:left="0" w:right="142" w:firstLine="709"/>
        <w:jc w:val="both"/>
        <w:rPr>
          <w:sz w:val="28"/>
          <w:szCs w:val="28"/>
        </w:rPr>
      </w:pPr>
      <w:r w:rsidRPr="00601D4A">
        <w:rPr>
          <w:sz w:val="28"/>
          <w:szCs w:val="28"/>
        </w:rPr>
        <w:t xml:space="preserve">В </w:t>
      </w:r>
      <w:r w:rsidRPr="00601D4A">
        <w:rPr>
          <w:b/>
          <w:i/>
          <w:sz w:val="28"/>
          <w:szCs w:val="28"/>
        </w:rPr>
        <w:t>заключении</w:t>
      </w:r>
      <w:r w:rsidRPr="00601D4A">
        <w:rPr>
          <w:sz w:val="28"/>
          <w:szCs w:val="28"/>
        </w:rPr>
        <w:t xml:space="preserve"> формулируются выводы по результатам проведённой в ходе выполнения задания работы и рекомендации по возможному их внедрению в учебный процесс или в производство.</w:t>
      </w:r>
    </w:p>
    <w:p w14:paraId="151AC05E" w14:textId="16C97DAC" w:rsidR="00D21A27" w:rsidRPr="00601D4A" w:rsidRDefault="00F12741" w:rsidP="00601D4A">
      <w:pPr>
        <w:spacing w:line="360" w:lineRule="auto"/>
        <w:ind w:firstLine="709"/>
        <w:jc w:val="both"/>
        <w:rPr>
          <w:sz w:val="28"/>
          <w:szCs w:val="28"/>
        </w:rPr>
      </w:pPr>
      <w:r w:rsidRPr="00601D4A">
        <w:rPr>
          <w:b/>
          <w:i/>
          <w:sz w:val="28"/>
          <w:szCs w:val="28"/>
        </w:rPr>
        <w:t>Список использованных источников</w:t>
      </w:r>
      <w:r w:rsidRPr="00601D4A">
        <w:rPr>
          <w:sz w:val="28"/>
          <w:szCs w:val="28"/>
        </w:rPr>
        <w:t xml:space="preserve"> должен содержать все использованные для написания ВКР источники: традиционные документы на печатной основе и Интернет-ресурсы (не менее </w:t>
      </w:r>
      <w:r w:rsidR="00867249" w:rsidRPr="00601D4A">
        <w:rPr>
          <w:sz w:val="28"/>
          <w:szCs w:val="28"/>
        </w:rPr>
        <w:t>30</w:t>
      </w:r>
      <w:r w:rsidRPr="00601D4A">
        <w:rPr>
          <w:sz w:val="28"/>
          <w:szCs w:val="28"/>
        </w:rPr>
        <w:t xml:space="preserve"> позиций). Все источники оформляются единым нумерованн</w:t>
      </w:r>
      <w:r w:rsidR="00D21A27" w:rsidRPr="00601D4A">
        <w:rPr>
          <w:sz w:val="28"/>
          <w:szCs w:val="28"/>
        </w:rPr>
        <w:t xml:space="preserve">ым списком (образец оформления см. в Приложении Д). Библиографические списки литературы оформляются согласно требованиям ГОСТ 7.1-2003 «Библиографическая запись. Библиографическое описание. Общие требования и правила составления». </w:t>
      </w:r>
    </w:p>
    <w:p w14:paraId="49C88B10" w14:textId="11D54BB8" w:rsidR="00F12741" w:rsidRPr="00601D4A" w:rsidRDefault="00F12741" w:rsidP="00601D4A">
      <w:pPr>
        <w:pStyle w:val="3"/>
        <w:tabs>
          <w:tab w:val="num" w:pos="1440"/>
        </w:tabs>
        <w:spacing w:after="0" w:line="360" w:lineRule="auto"/>
        <w:ind w:left="0" w:right="142" w:firstLine="709"/>
        <w:jc w:val="both"/>
        <w:rPr>
          <w:sz w:val="28"/>
          <w:szCs w:val="28"/>
        </w:rPr>
      </w:pPr>
    </w:p>
    <w:p w14:paraId="2D8BBF1A" w14:textId="77777777" w:rsidR="00F12741" w:rsidRPr="00601D4A" w:rsidRDefault="00F12741" w:rsidP="00601D4A">
      <w:pPr>
        <w:pStyle w:val="3"/>
        <w:tabs>
          <w:tab w:val="num" w:pos="1440"/>
        </w:tabs>
        <w:spacing w:after="0" w:line="360" w:lineRule="auto"/>
        <w:ind w:left="0" w:right="142" w:firstLine="709"/>
        <w:jc w:val="both"/>
        <w:rPr>
          <w:sz w:val="28"/>
          <w:szCs w:val="28"/>
        </w:rPr>
      </w:pPr>
      <w:r w:rsidRPr="00601D4A">
        <w:rPr>
          <w:sz w:val="28"/>
          <w:szCs w:val="28"/>
        </w:rPr>
        <w:t xml:space="preserve">В </w:t>
      </w:r>
      <w:r w:rsidRPr="00601D4A">
        <w:rPr>
          <w:b/>
          <w:i/>
          <w:sz w:val="28"/>
          <w:szCs w:val="28"/>
        </w:rPr>
        <w:t>приложениях</w:t>
      </w:r>
      <w:r w:rsidRPr="00601D4A">
        <w:rPr>
          <w:sz w:val="28"/>
          <w:szCs w:val="28"/>
        </w:rPr>
        <w:t xml:space="preserve"> помещается вспомогательный материал, который при включении в основную часть работы может загромождать основной текст работы. Сюда могут быть помещены исходные коды компьютерных программ (исходный код основного модуля программного продукта или его часть при большом объеме должны быть приведены обязательно), вспомогательные таблицы, результаты тестирования и т.д. Приложения обозначаются заглавными буквами алфавита (Приложения А, Б, В и т.д.) и располагаются в порядке упоминания о них в тексте работы.</w:t>
      </w:r>
    </w:p>
    <w:p w14:paraId="652F1D90" w14:textId="77777777" w:rsidR="00F12741" w:rsidRPr="00601D4A" w:rsidRDefault="007E1E15" w:rsidP="00601D4A">
      <w:pPr>
        <w:pStyle w:val="3"/>
        <w:tabs>
          <w:tab w:val="num" w:pos="1440"/>
        </w:tabs>
        <w:spacing w:after="0" w:line="360" w:lineRule="auto"/>
        <w:ind w:left="0" w:right="142" w:firstLine="709"/>
        <w:jc w:val="both"/>
        <w:rPr>
          <w:sz w:val="28"/>
          <w:szCs w:val="28"/>
        </w:rPr>
      </w:pPr>
      <w:r w:rsidRPr="00601D4A">
        <w:rPr>
          <w:sz w:val="28"/>
          <w:szCs w:val="28"/>
        </w:rPr>
        <w:t>Объем пояснительной записки должен составлять не менее 40-50 страниц машинописного текста (не включая приложения), но не более 70-80 страниц (включая приложения). Примерное соотношение страниц между структурными элементами работы следующее: введение – 2-3 страницы, заключение – 2-3 страницы, список использованных источников – 2-3 страницы. Бо́льшую часть пояснительной записки занимает основная часть.</w:t>
      </w:r>
    </w:p>
    <w:p w14:paraId="72494E13" w14:textId="5637A02E" w:rsidR="00F12741" w:rsidRPr="00601D4A" w:rsidRDefault="00F12741" w:rsidP="00601D4A">
      <w:pPr>
        <w:spacing w:line="360" w:lineRule="auto"/>
        <w:ind w:firstLine="709"/>
        <w:jc w:val="both"/>
        <w:rPr>
          <w:b/>
          <w:sz w:val="28"/>
          <w:szCs w:val="28"/>
        </w:rPr>
      </w:pPr>
      <w:r w:rsidRPr="00601D4A">
        <w:rPr>
          <w:b/>
          <w:sz w:val="28"/>
          <w:szCs w:val="28"/>
        </w:rPr>
        <w:t>Оформление</w:t>
      </w:r>
      <w:r w:rsidRPr="00601D4A">
        <w:rPr>
          <w:sz w:val="28"/>
          <w:szCs w:val="28"/>
        </w:rPr>
        <w:t xml:space="preserve"> выпускной квалификационной работы должно соответствовать </w:t>
      </w:r>
      <w:r w:rsidR="00867249" w:rsidRPr="00601D4A">
        <w:rPr>
          <w:b/>
          <w:sz w:val="28"/>
          <w:szCs w:val="28"/>
        </w:rPr>
        <w:t>Требованиям к оформлению текстовых работ (рефератов, курсовых, дипломных, отчетов и др.).</w:t>
      </w:r>
    </w:p>
    <w:p w14:paraId="01453241" w14:textId="77AAFE91" w:rsidR="00F12741" w:rsidRPr="00601D4A" w:rsidRDefault="00867249" w:rsidP="00601D4A">
      <w:pPr>
        <w:spacing w:line="360" w:lineRule="auto"/>
        <w:ind w:firstLine="709"/>
        <w:jc w:val="both"/>
        <w:rPr>
          <w:sz w:val="28"/>
          <w:szCs w:val="28"/>
        </w:rPr>
      </w:pPr>
      <w:r w:rsidRPr="00601D4A">
        <w:rPr>
          <w:sz w:val="28"/>
          <w:szCs w:val="28"/>
        </w:rPr>
        <w:t>ВКР</w:t>
      </w:r>
      <w:r w:rsidR="00F12741" w:rsidRPr="00601D4A">
        <w:rPr>
          <w:sz w:val="28"/>
          <w:szCs w:val="28"/>
        </w:rPr>
        <w:t xml:space="preserve"> должна быть выполнена печатным способом на одной стороне листа белой бумаги формата А4 и представляется в виде, исключающем потерю листов, </w:t>
      </w:r>
      <w:r w:rsidR="00F12741" w:rsidRPr="00601D4A">
        <w:rPr>
          <w:sz w:val="28"/>
          <w:szCs w:val="28"/>
        </w:rPr>
        <w:lastRenderedPageBreak/>
        <w:t xml:space="preserve">для постоянного хранения – с использованием </w:t>
      </w:r>
      <w:r w:rsidRPr="00601D4A">
        <w:rPr>
          <w:sz w:val="28"/>
          <w:szCs w:val="28"/>
        </w:rPr>
        <w:t xml:space="preserve">специальной папки для </w:t>
      </w:r>
      <w:r w:rsidR="00906028" w:rsidRPr="00601D4A">
        <w:rPr>
          <w:sz w:val="28"/>
          <w:szCs w:val="28"/>
        </w:rPr>
        <w:t>ВКР</w:t>
      </w:r>
      <w:r w:rsidR="00F12741" w:rsidRPr="00601D4A">
        <w:rPr>
          <w:sz w:val="28"/>
          <w:szCs w:val="28"/>
        </w:rPr>
        <w:t xml:space="preserve">. Отзыв руководителя (см. Приложение </w:t>
      </w:r>
      <w:r w:rsidR="00D21A27" w:rsidRPr="00601D4A">
        <w:rPr>
          <w:sz w:val="28"/>
          <w:szCs w:val="28"/>
        </w:rPr>
        <w:t>Г</w:t>
      </w:r>
      <w:r w:rsidR="00F12741" w:rsidRPr="00601D4A">
        <w:rPr>
          <w:sz w:val="28"/>
          <w:szCs w:val="28"/>
        </w:rPr>
        <w:t>), акты об апробации или внедрении (</w:t>
      </w:r>
      <w:r w:rsidR="00D21A27" w:rsidRPr="00601D4A">
        <w:rPr>
          <w:sz w:val="28"/>
          <w:szCs w:val="28"/>
        </w:rPr>
        <w:t>при наличии</w:t>
      </w:r>
      <w:r w:rsidR="00F12741" w:rsidRPr="00601D4A">
        <w:rPr>
          <w:sz w:val="28"/>
          <w:szCs w:val="28"/>
        </w:rPr>
        <w:t xml:space="preserve">) и другие справки вкладываются в работу без переплетения. </w:t>
      </w:r>
    </w:p>
    <w:p w14:paraId="56A5AB1F" w14:textId="29E6686B" w:rsidR="00F12741" w:rsidRPr="00601D4A" w:rsidRDefault="00F12741" w:rsidP="00601D4A">
      <w:pPr>
        <w:spacing w:line="360" w:lineRule="auto"/>
        <w:ind w:firstLine="709"/>
        <w:jc w:val="both"/>
        <w:rPr>
          <w:sz w:val="28"/>
          <w:szCs w:val="28"/>
        </w:rPr>
      </w:pPr>
      <w:r w:rsidRPr="00601D4A">
        <w:rPr>
          <w:sz w:val="28"/>
          <w:szCs w:val="28"/>
        </w:rPr>
        <w:t>К работе прилагается электронный носитель, как правило</w:t>
      </w:r>
      <w:r w:rsidR="00D21A27" w:rsidRPr="00601D4A">
        <w:rPr>
          <w:sz w:val="28"/>
          <w:szCs w:val="28"/>
        </w:rPr>
        <w:t xml:space="preserve">, </w:t>
      </w:r>
      <w:r w:rsidRPr="00601D4A">
        <w:rPr>
          <w:sz w:val="28"/>
          <w:szCs w:val="28"/>
        </w:rPr>
        <w:t xml:space="preserve"> </w:t>
      </w:r>
      <w:r w:rsidR="00DF2D3C" w:rsidRPr="00601D4A">
        <w:rPr>
          <w:sz w:val="28"/>
          <w:szCs w:val="28"/>
        </w:rPr>
        <w:t>флеш-накопител</w:t>
      </w:r>
      <w:r w:rsidR="00D21A27" w:rsidRPr="00601D4A">
        <w:rPr>
          <w:sz w:val="28"/>
          <w:szCs w:val="28"/>
        </w:rPr>
        <w:t>ь</w:t>
      </w:r>
      <w:r w:rsidRPr="00601D4A">
        <w:rPr>
          <w:sz w:val="28"/>
          <w:szCs w:val="28"/>
        </w:rPr>
        <w:t xml:space="preserve">, на который записывается текст ВКР, полностью идентичный печатному тексту ВКР, а также программный продукт, являющийся результатом работы. Электронный носитель должен быть подписан (Ф.И.О. студента, тема ВКР, направление подготовки, год защиты) и вложен в конверт с перфорацией. </w:t>
      </w:r>
    </w:p>
    <w:p w14:paraId="07D77FCA" w14:textId="77777777" w:rsidR="00F12741" w:rsidRPr="00601D4A" w:rsidRDefault="00F12741" w:rsidP="00601D4A">
      <w:pPr>
        <w:pStyle w:val="3"/>
        <w:tabs>
          <w:tab w:val="num" w:pos="1440"/>
        </w:tabs>
        <w:spacing w:after="0" w:line="360" w:lineRule="auto"/>
        <w:ind w:left="0" w:firstLine="709"/>
        <w:jc w:val="both"/>
        <w:rPr>
          <w:sz w:val="28"/>
          <w:szCs w:val="28"/>
        </w:rPr>
      </w:pPr>
    </w:p>
    <w:p w14:paraId="714E2A2B" w14:textId="77777777" w:rsidR="00F12741" w:rsidRPr="00601D4A" w:rsidRDefault="00F12741" w:rsidP="00601D4A">
      <w:pPr>
        <w:pStyle w:val="3"/>
        <w:tabs>
          <w:tab w:val="num" w:pos="1440"/>
        </w:tabs>
        <w:spacing w:after="0" w:line="360" w:lineRule="auto"/>
        <w:ind w:left="0" w:firstLine="709"/>
        <w:jc w:val="both"/>
        <w:rPr>
          <w:b/>
          <w:sz w:val="28"/>
          <w:szCs w:val="28"/>
        </w:rPr>
      </w:pPr>
      <w:r w:rsidRPr="00601D4A">
        <w:rPr>
          <w:b/>
          <w:sz w:val="28"/>
          <w:szCs w:val="28"/>
        </w:rPr>
        <w:t>Процедура защиты ВКР</w:t>
      </w:r>
    </w:p>
    <w:p w14:paraId="5EB49FE4" w14:textId="61E99B0C" w:rsidR="00F12741" w:rsidRPr="00601D4A" w:rsidRDefault="00F12741" w:rsidP="00601D4A">
      <w:pPr>
        <w:pStyle w:val="3"/>
        <w:tabs>
          <w:tab w:val="num" w:pos="1440"/>
        </w:tabs>
        <w:spacing w:after="0" w:line="360" w:lineRule="auto"/>
        <w:ind w:left="0" w:firstLine="709"/>
        <w:jc w:val="both"/>
        <w:rPr>
          <w:sz w:val="28"/>
          <w:szCs w:val="28"/>
        </w:rPr>
      </w:pPr>
      <w:r w:rsidRPr="00601D4A">
        <w:rPr>
          <w:sz w:val="28"/>
          <w:szCs w:val="28"/>
        </w:rPr>
        <w:t xml:space="preserve">Все документы ВКР и ее электронное приложение предоставляются студентом </w:t>
      </w:r>
      <w:r w:rsidR="00906028" w:rsidRPr="00601D4A">
        <w:rPr>
          <w:sz w:val="28"/>
          <w:szCs w:val="28"/>
        </w:rPr>
        <w:t xml:space="preserve">в колледж </w:t>
      </w:r>
      <w:r w:rsidRPr="00601D4A">
        <w:rPr>
          <w:sz w:val="28"/>
          <w:szCs w:val="28"/>
        </w:rPr>
        <w:t xml:space="preserve"> в срок</w:t>
      </w:r>
      <w:r w:rsidR="00906028" w:rsidRPr="00601D4A">
        <w:rPr>
          <w:sz w:val="28"/>
          <w:szCs w:val="28"/>
        </w:rPr>
        <w:t xml:space="preserve">, </w:t>
      </w:r>
      <w:r w:rsidRPr="00601D4A">
        <w:rPr>
          <w:sz w:val="28"/>
          <w:szCs w:val="28"/>
        </w:rPr>
        <w:t xml:space="preserve"> определенный </w:t>
      </w:r>
      <w:r w:rsidR="00906028" w:rsidRPr="00601D4A">
        <w:rPr>
          <w:sz w:val="28"/>
          <w:szCs w:val="28"/>
        </w:rPr>
        <w:t>календарным графиком подготовки ВКР.</w:t>
      </w:r>
    </w:p>
    <w:p w14:paraId="5266D9CD" w14:textId="3271CF6E" w:rsidR="00705C2B" w:rsidRPr="00601D4A" w:rsidRDefault="00F12741" w:rsidP="00601D4A">
      <w:pPr>
        <w:pStyle w:val="3"/>
        <w:tabs>
          <w:tab w:val="num" w:pos="1440"/>
        </w:tabs>
        <w:spacing w:after="0" w:line="360" w:lineRule="auto"/>
        <w:ind w:left="0" w:firstLine="709"/>
        <w:jc w:val="both"/>
        <w:rPr>
          <w:sz w:val="28"/>
          <w:szCs w:val="28"/>
        </w:rPr>
      </w:pPr>
      <w:r w:rsidRPr="00601D4A">
        <w:rPr>
          <w:sz w:val="28"/>
          <w:szCs w:val="28"/>
        </w:rPr>
        <w:t xml:space="preserve">Вопрос о допуске к защите оформляется распоряжением </w:t>
      </w:r>
      <w:r w:rsidR="00DF2D3C" w:rsidRPr="00601D4A">
        <w:rPr>
          <w:sz w:val="28"/>
          <w:szCs w:val="28"/>
        </w:rPr>
        <w:t>директора колледжа</w:t>
      </w:r>
      <w:r w:rsidRPr="00601D4A">
        <w:rPr>
          <w:sz w:val="28"/>
          <w:szCs w:val="28"/>
        </w:rPr>
        <w:t>. К защите ВКР допускается лицо, в полном объеме завершившее освоение образовательной программы и успешно прошедшее все другие виды итоговых испытаний.</w:t>
      </w:r>
    </w:p>
    <w:p w14:paraId="4EBE5D7F" w14:textId="62B105DB" w:rsidR="00F12741" w:rsidRPr="00601D4A" w:rsidRDefault="00F12741" w:rsidP="00601D4A">
      <w:pPr>
        <w:spacing w:line="360" w:lineRule="auto"/>
        <w:ind w:firstLine="709"/>
        <w:jc w:val="both"/>
        <w:rPr>
          <w:sz w:val="28"/>
          <w:szCs w:val="28"/>
        </w:rPr>
      </w:pPr>
      <w:r w:rsidRPr="00601D4A">
        <w:rPr>
          <w:sz w:val="28"/>
          <w:szCs w:val="28"/>
        </w:rPr>
        <w:t xml:space="preserve">Защита </w:t>
      </w:r>
      <w:r w:rsidR="00906028" w:rsidRPr="00601D4A">
        <w:rPr>
          <w:sz w:val="28"/>
          <w:szCs w:val="28"/>
        </w:rPr>
        <w:t>ВКР</w:t>
      </w:r>
      <w:r w:rsidRPr="00601D4A">
        <w:rPr>
          <w:sz w:val="28"/>
          <w:szCs w:val="28"/>
        </w:rPr>
        <w:t xml:space="preserve"> производится на открытом заседании экзаменационной комиссии по защите ВКР с присутствием не менее 2/3 ее состава, на котором заслушиваются краткий доклад выпускника и отзыв руководителя. </w:t>
      </w:r>
    </w:p>
    <w:p w14:paraId="7815AAAC" w14:textId="2F43D2DE" w:rsidR="00F12741" w:rsidRPr="00601D4A" w:rsidRDefault="00F12741" w:rsidP="00601D4A">
      <w:pPr>
        <w:spacing w:line="360" w:lineRule="auto"/>
        <w:ind w:firstLine="709"/>
        <w:jc w:val="both"/>
        <w:rPr>
          <w:sz w:val="28"/>
          <w:szCs w:val="28"/>
        </w:rPr>
      </w:pPr>
      <w:r w:rsidRPr="00601D4A">
        <w:rPr>
          <w:sz w:val="28"/>
          <w:szCs w:val="28"/>
        </w:rPr>
        <w:t xml:space="preserve">Дата, время и место заседаний Государственной экзаменационной комиссии по защите выпускных квалификационных работ устанавливаются </w:t>
      </w:r>
      <w:r w:rsidR="00906028" w:rsidRPr="00601D4A">
        <w:rPr>
          <w:sz w:val="28"/>
          <w:szCs w:val="28"/>
        </w:rPr>
        <w:t>колледжем</w:t>
      </w:r>
      <w:r w:rsidRPr="00601D4A">
        <w:rPr>
          <w:sz w:val="28"/>
          <w:szCs w:val="28"/>
        </w:rPr>
        <w:t xml:space="preserve"> и доводятся до сведения защищающихся не позднее, чем за месяц до защиты.</w:t>
      </w:r>
    </w:p>
    <w:p w14:paraId="72418B02" w14:textId="77777777" w:rsidR="00F12741" w:rsidRPr="00601D4A" w:rsidRDefault="00F12741" w:rsidP="00601D4A">
      <w:pPr>
        <w:spacing w:line="360" w:lineRule="auto"/>
        <w:ind w:firstLine="709"/>
        <w:jc w:val="both"/>
        <w:rPr>
          <w:sz w:val="28"/>
          <w:szCs w:val="28"/>
        </w:rPr>
      </w:pPr>
      <w:r w:rsidRPr="00601D4A">
        <w:rPr>
          <w:sz w:val="28"/>
          <w:szCs w:val="28"/>
        </w:rPr>
        <w:t xml:space="preserve">Процедура защиты строго регламентирована: </w:t>
      </w:r>
    </w:p>
    <w:p w14:paraId="577EB5C0" w14:textId="77777777" w:rsidR="00F12741" w:rsidRPr="00601D4A" w:rsidRDefault="00F12741" w:rsidP="00601D4A">
      <w:pPr>
        <w:tabs>
          <w:tab w:val="num" w:pos="1440"/>
        </w:tabs>
        <w:spacing w:line="360" w:lineRule="auto"/>
        <w:ind w:firstLine="709"/>
        <w:jc w:val="both"/>
        <w:rPr>
          <w:b/>
          <w:sz w:val="28"/>
          <w:szCs w:val="28"/>
        </w:rPr>
      </w:pPr>
      <w:r w:rsidRPr="00601D4A">
        <w:rPr>
          <w:sz w:val="28"/>
          <w:szCs w:val="28"/>
        </w:rPr>
        <w:t xml:space="preserve">1) Защищающийся представляет авторский доклад по теме работы, в котором излагаются актуальность, цели, задачи, основные положения, суть полученных результатов, теоретические и практические выводы, перспективы дальнейшей работы. Результаты исследования должны быть проиллюстрированы графиками, схемами; сопровождаться презентацией и другими электронными средствами/ресурсами (при необходимости). </w:t>
      </w:r>
    </w:p>
    <w:p w14:paraId="330F617D" w14:textId="2F1CFAE7" w:rsidR="00F12741" w:rsidRPr="00601D4A" w:rsidRDefault="00F12741" w:rsidP="00601D4A">
      <w:pPr>
        <w:spacing w:line="360" w:lineRule="auto"/>
        <w:ind w:firstLine="709"/>
        <w:jc w:val="both"/>
        <w:rPr>
          <w:sz w:val="28"/>
          <w:szCs w:val="28"/>
        </w:rPr>
      </w:pPr>
      <w:r w:rsidRPr="00601D4A">
        <w:rPr>
          <w:sz w:val="28"/>
          <w:szCs w:val="28"/>
        </w:rPr>
        <w:t xml:space="preserve">На выступление отводится </w:t>
      </w:r>
      <w:r w:rsidR="00906028" w:rsidRPr="00601D4A">
        <w:rPr>
          <w:sz w:val="28"/>
          <w:szCs w:val="28"/>
        </w:rPr>
        <w:t>7-10</w:t>
      </w:r>
      <w:r w:rsidRPr="00601D4A">
        <w:rPr>
          <w:sz w:val="28"/>
          <w:szCs w:val="28"/>
        </w:rPr>
        <w:t xml:space="preserve"> минут. </w:t>
      </w:r>
    </w:p>
    <w:p w14:paraId="701BD0F9" w14:textId="77777777" w:rsidR="00F12741" w:rsidRPr="00601D4A" w:rsidRDefault="00F12741" w:rsidP="00601D4A">
      <w:pPr>
        <w:spacing w:line="360" w:lineRule="auto"/>
        <w:ind w:firstLine="720"/>
        <w:jc w:val="both"/>
        <w:rPr>
          <w:sz w:val="28"/>
          <w:szCs w:val="28"/>
        </w:rPr>
      </w:pPr>
      <w:r w:rsidRPr="00601D4A">
        <w:rPr>
          <w:sz w:val="28"/>
          <w:szCs w:val="28"/>
        </w:rPr>
        <w:lastRenderedPageBreak/>
        <w:t>2) После выступления студента предоставляется слово научному руководителю с отзывом о научно-исследовательских качествах студента и его отношении к работе.</w:t>
      </w:r>
    </w:p>
    <w:p w14:paraId="762CD51E" w14:textId="77777777" w:rsidR="00F12741" w:rsidRPr="00601D4A" w:rsidRDefault="00F12741" w:rsidP="00601D4A">
      <w:pPr>
        <w:spacing w:line="360" w:lineRule="auto"/>
        <w:ind w:firstLine="720"/>
        <w:jc w:val="both"/>
        <w:rPr>
          <w:sz w:val="28"/>
          <w:szCs w:val="28"/>
        </w:rPr>
      </w:pPr>
      <w:r w:rsidRPr="00601D4A">
        <w:rPr>
          <w:sz w:val="28"/>
          <w:szCs w:val="28"/>
        </w:rPr>
        <w:t xml:space="preserve">3) После выступления научного руководителя члены Государственной экзаменационной комиссии и другие присутствующие на защите слушатели задают уточняющие вопросы защищающемуся студенту.  </w:t>
      </w:r>
    </w:p>
    <w:p w14:paraId="30F8D90F" w14:textId="77777777" w:rsidR="00F12741" w:rsidRPr="00601D4A" w:rsidRDefault="00F12741" w:rsidP="00601D4A">
      <w:pPr>
        <w:spacing w:line="360" w:lineRule="auto"/>
        <w:ind w:firstLine="709"/>
        <w:jc w:val="both"/>
        <w:rPr>
          <w:sz w:val="28"/>
          <w:szCs w:val="28"/>
        </w:rPr>
      </w:pPr>
      <w:r w:rsidRPr="00601D4A">
        <w:rPr>
          <w:sz w:val="28"/>
          <w:szCs w:val="28"/>
        </w:rPr>
        <w:t>Результаты защиты выпускной квалификационной работы оцениваются дифференцированно по пятибалльной системе. Решение об оценке принимается Государственной экзаменационной комиссией на закрытом заседании по завершении всех назначенных на этот день защит. Оценка определяется путем обсуждения и открытого голосования членов комиссии большинством голосов.</w:t>
      </w:r>
    </w:p>
    <w:p w14:paraId="55ABE359" w14:textId="77777777" w:rsidR="00F12741" w:rsidRPr="00601D4A" w:rsidRDefault="00F12741" w:rsidP="00601D4A">
      <w:pPr>
        <w:spacing w:line="360" w:lineRule="auto"/>
        <w:ind w:firstLine="709"/>
        <w:jc w:val="both"/>
        <w:rPr>
          <w:sz w:val="28"/>
          <w:szCs w:val="28"/>
        </w:rPr>
      </w:pPr>
      <w:r w:rsidRPr="00601D4A">
        <w:rPr>
          <w:sz w:val="28"/>
          <w:szCs w:val="28"/>
        </w:rPr>
        <w:t>Процедура защиты выпускных квалификационных работ фиксируется в протоколе, который подписывается председателем и членами комиссии. Результаты объявляются студентам в тот же день. Оценка, полученная студентом на защите, фиксируется в зачетной книжке и выносится в приложении к диплому с указанием темы выпускной квалификационной работы.</w:t>
      </w:r>
    </w:p>
    <w:p w14:paraId="3E3DB170" w14:textId="77777777" w:rsidR="00F12741" w:rsidRPr="00601D4A" w:rsidRDefault="00F12741" w:rsidP="00601D4A">
      <w:pPr>
        <w:pStyle w:val="3"/>
        <w:spacing w:after="0" w:line="360" w:lineRule="auto"/>
        <w:ind w:left="0" w:firstLine="709"/>
        <w:jc w:val="both"/>
        <w:rPr>
          <w:sz w:val="28"/>
          <w:szCs w:val="28"/>
        </w:rPr>
      </w:pPr>
      <w:r w:rsidRPr="00601D4A">
        <w:rPr>
          <w:sz w:val="28"/>
          <w:szCs w:val="28"/>
        </w:rPr>
        <w:t xml:space="preserve">Студент, получивший при защите ВКР неудовлетворительную оценку, отчисляется из </w:t>
      </w:r>
      <w:r w:rsidR="00DF2D3C" w:rsidRPr="00601D4A">
        <w:rPr>
          <w:sz w:val="28"/>
          <w:szCs w:val="28"/>
        </w:rPr>
        <w:t xml:space="preserve">колледжа </w:t>
      </w:r>
      <w:r w:rsidRPr="00601D4A">
        <w:rPr>
          <w:sz w:val="28"/>
          <w:szCs w:val="28"/>
        </w:rPr>
        <w:t xml:space="preserve">МАГУ. </w:t>
      </w:r>
    </w:p>
    <w:p w14:paraId="5FCCE2F0" w14:textId="77777777" w:rsidR="00F12741" w:rsidRPr="00601D4A" w:rsidRDefault="00F12741" w:rsidP="00601D4A">
      <w:pPr>
        <w:spacing w:line="360" w:lineRule="auto"/>
        <w:ind w:firstLine="709"/>
        <w:jc w:val="both"/>
        <w:rPr>
          <w:sz w:val="28"/>
          <w:szCs w:val="28"/>
        </w:rPr>
      </w:pPr>
      <w:r w:rsidRPr="00601D4A">
        <w:rPr>
          <w:sz w:val="28"/>
          <w:szCs w:val="28"/>
        </w:rPr>
        <w:t>После защиты выпускные квалификационные работы студентов сдаются в архив университета для хранения, чтобы впоследствии все желающие преподаватели и студенты могли с ними ознакомиться.</w:t>
      </w:r>
    </w:p>
    <w:p w14:paraId="522AF571" w14:textId="77777777" w:rsidR="00F12741" w:rsidRPr="00601D4A" w:rsidRDefault="00F12741" w:rsidP="00601D4A">
      <w:pPr>
        <w:spacing w:line="360" w:lineRule="auto"/>
        <w:ind w:firstLine="709"/>
        <w:jc w:val="both"/>
        <w:rPr>
          <w:sz w:val="28"/>
          <w:szCs w:val="28"/>
        </w:rPr>
      </w:pPr>
      <w:r w:rsidRPr="00601D4A">
        <w:rPr>
          <w:sz w:val="28"/>
          <w:szCs w:val="28"/>
        </w:rPr>
        <w:t>Лучшие ВКР, имеющие теоретический и практический интерес, рекомендуются к участию в конкурсах и конференциях, к публикации в печати (в виде статей в сборниках научных трудов МАГУ, в форме методических рекомендаций и пр.).</w:t>
      </w:r>
    </w:p>
    <w:p w14:paraId="667FBF2C" w14:textId="20713C17" w:rsidR="00FD1F8B" w:rsidRPr="00601D4A" w:rsidRDefault="00FD1F8B" w:rsidP="00601D4A">
      <w:pPr>
        <w:spacing w:line="360" w:lineRule="auto"/>
        <w:ind w:firstLine="680"/>
        <w:jc w:val="both"/>
        <w:rPr>
          <w:sz w:val="28"/>
          <w:szCs w:val="28"/>
        </w:rPr>
      </w:pPr>
      <w:r w:rsidRPr="00601D4A">
        <w:rPr>
          <w:sz w:val="28"/>
          <w:szCs w:val="28"/>
        </w:rPr>
        <w:br w:type="page"/>
      </w:r>
    </w:p>
    <w:p w14:paraId="48F9027B" w14:textId="77777777" w:rsidR="00705C2B" w:rsidRPr="00073653" w:rsidRDefault="00705C2B" w:rsidP="00705C2B">
      <w:pPr>
        <w:jc w:val="both"/>
        <w:rPr>
          <w:b/>
        </w:rPr>
      </w:pPr>
    </w:p>
    <w:p w14:paraId="00372AB0" w14:textId="28FA2BDB" w:rsidR="001D687A" w:rsidRPr="001D687A" w:rsidRDefault="001D687A" w:rsidP="001D687A">
      <w:pPr>
        <w:keepNext/>
        <w:autoSpaceDE w:val="0"/>
        <w:autoSpaceDN w:val="0"/>
        <w:spacing w:line="360" w:lineRule="auto"/>
        <w:jc w:val="center"/>
        <w:outlineLvl w:val="0"/>
        <w:rPr>
          <w:rFonts w:eastAsia="Times New Roman"/>
          <w:b/>
          <w:bCs/>
          <w:caps/>
          <w:spacing w:val="20"/>
          <w:sz w:val="32"/>
          <w:szCs w:val="32"/>
        </w:rPr>
      </w:pPr>
      <w:r w:rsidRPr="001D687A">
        <w:rPr>
          <w:rFonts w:eastAsia="Times New Roman"/>
          <w:b/>
          <w:bCs/>
          <w:caps/>
          <w:spacing w:val="20"/>
          <w:sz w:val="32"/>
          <w:szCs w:val="32"/>
        </w:rPr>
        <w:t xml:space="preserve">Приложение </w:t>
      </w:r>
      <w:r>
        <w:rPr>
          <w:rFonts w:eastAsia="Times New Roman"/>
          <w:b/>
          <w:bCs/>
          <w:caps/>
          <w:spacing w:val="20"/>
          <w:sz w:val="32"/>
          <w:szCs w:val="32"/>
        </w:rPr>
        <w:t>А</w:t>
      </w:r>
    </w:p>
    <w:p w14:paraId="5F6D3F3C" w14:textId="77777777" w:rsidR="001D687A" w:rsidRPr="001D687A" w:rsidRDefault="001D687A" w:rsidP="001D687A">
      <w:pPr>
        <w:widowControl w:val="0"/>
        <w:autoSpaceDE w:val="0"/>
        <w:autoSpaceDN w:val="0"/>
        <w:adjustRightInd w:val="0"/>
        <w:spacing w:line="360" w:lineRule="auto"/>
        <w:jc w:val="center"/>
        <w:rPr>
          <w:rFonts w:eastAsia="Times New Roman"/>
          <w:b/>
          <w:sz w:val="28"/>
          <w:szCs w:val="28"/>
        </w:rPr>
      </w:pPr>
      <w:r w:rsidRPr="001D687A">
        <w:rPr>
          <w:rFonts w:eastAsia="Times New Roman"/>
          <w:b/>
          <w:sz w:val="28"/>
          <w:szCs w:val="28"/>
        </w:rPr>
        <w:t>Образец заявления на закрепление выпускной квалификационной работы</w:t>
      </w:r>
    </w:p>
    <w:p w14:paraId="7D1FBB75" w14:textId="77777777" w:rsidR="001D687A" w:rsidRPr="001D687A" w:rsidRDefault="001D687A" w:rsidP="001D687A">
      <w:pPr>
        <w:widowControl w:val="0"/>
        <w:autoSpaceDE w:val="0"/>
        <w:autoSpaceDN w:val="0"/>
        <w:adjustRightInd w:val="0"/>
        <w:spacing w:line="360" w:lineRule="auto"/>
        <w:ind w:left="5103"/>
        <w:jc w:val="both"/>
        <w:rPr>
          <w:rFonts w:eastAsia="Times New Roman"/>
          <w:sz w:val="28"/>
          <w:szCs w:val="28"/>
        </w:rPr>
      </w:pPr>
    </w:p>
    <w:p w14:paraId="45677DDA" w14:textId="461FC9EF" w:rsidR="001D687A" w:rsidRPr="001D687A" w:rsidRDefault="00B84908" w:rsidP="001D687A">
      <w:pPr>
        <w:widowControl w:val="0"/>
        <w:shd w:val="clear" w:color="auto" w:fill="FFFFFF"/>
        <w:autoSpaceDE w:val="0"/>
        <w:autoSpaceDN w:val="0"/>
        <w:adjustRightInd w:val="0"/>
        <w:spacing w:line="360" w:lineRule="auto"/>
        <w:ind w:left="1211" w:right="142"/>
        <w:jc w:val="right"/>
        <w:rPr>
          <w:rFonts w:eastAsia="Times New Roman"/>
        </w:rPr>
      </w:pPr>
      <w:r>
        <w:rPr>
          <w:rFonts w:eastAsia="Times New Roman"/>
        </w:rPr>
        <w:t>Директору  Колледжа МА</w:t>
      </w:r>
      <w:r w:rsidR="001D687A" w:rsidRPr="001D687A">
        <w:rPr>
          <w:rFonts w:eastAsia="Times New Roman"/>
        </w:rPr>
        <w:t>У</w:t>
      </w:r>
    </w:p>
    <w:p w14:paraId="2E53E1E6" w14:textId="77777777" w:rsidR="001D687A" w:rsidRPr="001D687A" w:rsidRDefault="001D687A" w:rsidP="001D687A">
      <w:pPr>
        <w:widowControl w:val="0"/>
        <w:shd w:val="clear" w:color="auto" w:fill="FFFFFF"/>
        <w:autoSpaceDE w:val="0"/>
        <w:autoSpaceDN w:val="0"/>
        <w:adjustRightInd w:val="0"/>
        <w:spacing w:line="360" w:lineRule="auto"/>
        <w:ind w:left="1211" w:right="142"/>
        <w:jc w:val="right"/>
        <w:rPr>
          <w:rFonts w:eastAsia="Times New Roman"/>
        </w:rPr>
      </w:pPr>
      <w:r w:rsidRPr="001D687A">
        <w:rPr>
          <w:rFonts w:eastAsia="Times New Roman"/>
        </w:rPr>
        <w:t xml:space="preserve">                                      Н. В. Козловой </w:t>
      </w:r>
    </w:p>
    <w:p w14:paraId="630DF5E4" w14:textId="77777777" w:rsidR="001D687A" w:rsidRPr="001D687A" w:rsidRDefault="001D687A" w:rsidP="001D687A">
      <w:pPr>
        <w:widowControl w:val="0"/>
        <w:shd w:val="clear" w:color="auto" w:fill="FFFFFF"/>
        <w:autoSpaceDE w:val="0"/>
        <w:autoSpaceDN w:val="0"/>
        <w:adjustRightInd w:val="0"/>
        <w:spacing w:line="360" w:lineRule="auto"/>
        <w:ind w:left="1211" w:right="142"/>
        <w:jc w:val="right"/>
        <w:rPr>
          <w:rFonts w:eastAsia="Times New Roman"/>
        </w:rPr>
      </w:pPr>
      <w:r w:rsidRPr="001D687A">
        <w:rPr>
          <w:rFonts w:eastAsia="Times New Roman"/>
        </w:rPr>
        <w:t xml:space="preserve">                                          от __________________________</w:t>
      </w:r>
    </w:p>
    <w:p w14:paraId="299F14A8" w14:textId="77777777" w:rsidR="001D687A" w:rsidRPr="001D687A" w:rsidRDefault="001D687A" w:rsidP="001D687A">
      <w:pPr>
        <w:widowControl w:val="0"/>
        <w:shd w:val="clear" w:color="auto" w:fill="FFFFFF"/>
        <w:autoSpaceDE w:val="0"/>
        <w:autoSpaceDN w:val="0"/>
        <w:adjustRightInd w:val="0"/>
        <w:spacing w:line="360" w:lineRule="auto"/>
        <w:ind w:right="142"/>
        <w:rPr>
          <w:rFonts w:eastAsia="Times New Roman"/>
          <w:sz w:val="20"/>
          <w:szCs w:val="20"/>
        </w:rPr>
      </w:pPr>
      <w:r w:rsidRPr="001D687A">
        <w:rPr>
          <w:rFonts w:eastAsia="Times New Roman"/>
          <w:sz w:val="20"/>
          <w:szCs w:val="20"/>
        </w:rPr>
        <w:t xml:space="preserve">                                                                                                                                                  (Ф.И.О.)</w:t>
      </w:r>
    </w:p>
    <w:p w14:paraId="56E828ED" w14:textId="77777777" w:rsidR="001D687A" w:rsidRPr="001D687A" w:rsidRDefault="001D687A" w:rsidP="001D687A">
      <w:pPr>
        <w:widowControl w:val="0"/>
        <w:shd w:val="clear" w:color="auto" w:fill="FFFFFF"/>
        <w:autoSpaceDE w:val="0"/>
        <w:autoSpaceDN w:val="0"/>
        <w:adjustRightInd w:val="0"/>
        <w:spacing w:line="360" w:lineRule="auto"/>
        <w:ind w:left="1211" w:right="142"/>
        <w:jc w:val="right"/>
        <w:rPr>
          <w:rFonts w:eastAsia="Times New Roman"/>
        </w:rPr>
      </w:pPr>
      <w:r w:rsidRPr="001D687A">
        <w:rPr>
          <w:rFonts w:eastAsia="Times New Roman"/>
        </w:rPr>
        <w:t xml:space="preserve">                                              студента(ки) группы № ________ </w:t>
      </w:r>
    </w:p>
    <w:p w14:paraId="2376F945" w14:textId="77777777" w:rsidR="001D687A" w:rsidRPr="001D687A" w:rsidRDefault="001D687A" w:rsidP="001D687A">
      <w:pPr>
        <w:widowControl w:val="0"/>
        <w:shd w:val="clear" w:color="auto" w:fill="FFFFFF"/>
        <w:autoSpaceDE w:val="0"/>
        <w:autoSpaceDN w:val="0"/>
        <w:adjustRightInd w:val="0"/>
        <w:spacing w:line="360" w:lineRule="auto"/>
        <w:ind w:left="1211" w:right="142"/>
        <w:jc w:val="right"/>
        <w:rPr>
          <w:rFonts w:eastAsia="Times New Roman"/>
        </w:rPr>
      </w:pPr>
      <w:r w:rsidRPr="001D687A">
        <w:rPr>
          <w:rFonts w:eastAsia="Times New Roman"/>
        </w:rPr>
        <w:t xml:space="preserve">   тел.: ________________________</w:t>
      </w:r>
    </w:p>
    <w:p w14:paraId="2645987F" w14:textId="77777777" w:rsidR="001D687A" w:rsidRPr="001D687A" w:rsidRDefault="001D687A" w:rsidP="001D687A">
      <w:pPr>
        <w:widowControl w:val="0"/>
        <w:shd w:val="clear" w:color="auto" w:fill="FFFFFF"/>
        <w:autoSpaceDE w:val="0"/>
        <w:autoSpaceDN w:val="0"/>
        <w:adjustRightInd w:val="0"/>
        <w:spacing w:line="360" w:lineRule="auto"/>
        <w:ind w:left="1211" w:right="142"/>
        <w:jc w:val="right"/>
        <w:rPr>
          <w:rFonts w:eastAsia="Times New Roman"/>
          <w:b/>
        </w:rPr>
      </w:pPr>
    </w:p>
    <w:p w14:paraId="56F7FE1A" w14:textId="77777777" w:rsidR="001D687A" w:rsidRPr="001D687A" w:rsidRDefault="001D687A" w:rsidP="001D687A">
      <w:pPr>
        <w:keepNext/>
        <w:widowControl w:val="0"/>
        <w:autoSpaceDE w:val="0"/>
        <w:autoSpaceDN w:val="0"/>
        <w:adjustRightInd w:val="0"/>
        <w:jc w:val="center"/>
        <w:outlineLvl w:val="0"/>
        <w:rPr>
          <w:rFonts w:eastAsia="Times New Roman"/>
          <w:spacing w:val="20"/>
        </w:rPr>
      </w:pPr>
    </w:p>
    <w:p w14:paraId="02DC0D9B" w14:textId="77777777" w:rsidR="001D687A" w:rsidRPr="001D687A" w:rsidRDefault="001D687A" w:rsidP="001D687A">
      <w:pPr>
        <w:keepNext/>
        <w:widowControl w:val="0"/>
        <w:autoSpaceDE w:val="0"/>
        <w:autoSpaceDN w:val="0"/>
        <w:adjustRightInd w:val="0"/>
        <w:jc w:val="center"/>
        <w:outlineLvl w:val="0"/>
        <w:rPr>
          <w:rFonts w:eastAsia="Times New Roman"/>
          <w:b/>
          <w:spacing w:val="20"/>
        </w:rPr>
      </w:pPr>
    </w:p>
    <w:p w14:paraId="17535392" w14:textId="77777777" w:rsidR="00601D4A" w:rsidRPr="00601D4A" w:rsidRDefault="00601D4A" w:rsidP="00601D4A">
      <w:pPr>
        <w:keepNext/>
        <w:widowControl w:val="0"/>
        <w:autoSpaceDE w:val="0"/>
        <w:autoSpaceDN w:val="0"/>
        <w:adjustRightInd w:val="0"/>
        <w:jc w:val="center"/>
        <w:outlineLvl w:val="0"/>
        <w:rPr>
          <w:rFonts w:eastAsia="Times New Roman"/>
          <w:b/>
          <w:spacing w:val="20"/>
        </w:rPr>
      </w:pPr>
      <w:bookmarkStart w:id="0" w:name="_Toc164798698"/>
      <w:bookmarkStart w:id="1" w:name="_Toc164798715"/>
      <w:r w:rsidRPr="00601D4A">
        <w:rPr>
          <w:rFonts w:eastAsia="Times New Roman"/>
          <w:b/>
          <w:spacing w:val="20"/>
        </w:rPr>
        <w:t>ЗАЯВЛЕНИЕ</w:t>
      </w:r>
      <w:bookmarkEnd w:id="0"/>
      <w:bookmarkEnd w:id="1"/>
    </w:p>
    <w:p w14:paraId="72B9BCB6" w14:textId="77777777" w:rsidR="00601D4A" w:rsidRPr="00601D4A" w:rsidRDefault="00601D4A" w:rsidP="00601D4A">
      <w:pPr>
        <w:keepNext/>
        <w:widowControl w:val="0"/>
        <w:autoSpaceDE w:val="0"/>
        <w:autoSpaceDN w:val="0"/>
        <w:adjustRightInd w:val="0"/>
        <w:jc w:val="center"/>
        <w:outlineLvl w:val="0"/>
        <w:rPr>
          <w:rFonts w:eastAsia="Times New Roman"/>
          <w:spacing w:val="20"/>
        </w:rPr>
      </w:pPr>
    </w:p>
    <w:p w14:paraId="5A89868E" w14:textId="77777777" w:rsidR="00601D4A" w:rsidRPr="00601D4A" w:rsidRDefault="00601D4A" w:rsidP="00601D4A">
      <w:pPr>
        <w:widowControl w:val="0"/>
        <w:autoSpaceDE w:val="0"/>
        <w:autoSpaceDN w:val="0"/>
        <w:adjustRightInd w:val="0"/>
        <w:rPr>
          <w:rFonts w:eastAsia="Times New Roman"/>
          <w:sz w:val="20"/>
          <w:szCs w:val="20"/>
        </w:rPr>
      </w:pPr>
    </w:p>
    <w:p w14:paraId="68FBD9EA" w14:textId="77777777" w:rsidR="00601D4A" w:rsidRPr="00601D4A" w:rsidRDefault="00601D4A" w:rsidP="00601D4A">
      <w:pPr>
        <w:widowControl w:val="0"/>
        <w:autoSpaceDE w:val="0"/>
        <w:autoSpaceDN w:val="0"/>
        <w:adjustRightInd w:val="0"/>
        <w:spacing w:line="360" w:lineRule="auto"/>
        <w:ind w:firstLine="709"/>
        <w:jc w:val="both"/>
        <w:rPr>
          <w:rFonts w:eastAsia="Times New Roman"/>
          <w:szCs w:val="20"/>
        </w:rPr>
      </w:pPr>
      <w:r w:rsidRPr="00601D4A">
        <w:rPr>
          <w:rFonts w:eastAsia="Times New Roman"/>
          <w:szCs w:val="20"/>
        </w:rPr>
        <w:t>Прошу утвердить тему дипломной работы (проекта) _____________________________________________________________________________</w:t>
      </w:r>
    </w:p>
    <w:p w14:paraId="20E3C82B" w14:textId="77777777" w:rsidR="00601D4A" w:rsidRPr="00601D4A" w:rsidRDefault="00601D4A" w:rsidP="00601D4A">
      <w:pPr>
        <w:widowControl w:val="0"/>
        <w:autoSpaceDE w:val="0"/>
        <w:autoSpaceDN w:val="0"/>
        <w:adjustRightInd w:val="0"/>
        <w:spacing w:line="360" w:lineRule="auto"/>
        <w:jc w:val="both"/>
        <w:rPr>
          <w:rFonts w:eastAsia="Times New Roman"/>
          <w:sz w:val="16"/>
          <w:szCs w:val="16"/>
        </w:rPr>
      </w:pPr>
      <w:r w:rsidRPr="00601D4A">
        <w:rPr>
          <w:rFonts w:eastAsia="Times New Roman"/>
          <w:sz w:val="16"/>
          <w:szCs w:val="16"/>
        </w:rPr>
        <w:t>____________________________________________________________________________________________________________________</w:t>
      </w:r>
    </w:p>
    <w:p w14:paraId="5D82CB26" w14:textId="77777777" w:rsidR="00601D4A" w:rsidRPr="00601D4A" w:rsidRDefault="00601D4A" w:rsidP="00601D4A">
      <w:pPr>
        <w:widowControl w:val="0"/>
        <w:autoSpaceDE w:val="0"/>
        <w:autoSpaceDN w:val="0"/>
        <w:adjustRightInd w:val="0"/>
        <w:jc w:val="both"/>
        <w:rPr>
          <w:rFonts w:eastAsia="Times New Roman"/>
          <w:sz w:val="16"/>
          <w:szCs w:val="20"/>
        </w:rPr>
      </w:pPr>
      <w:r w:rsidRPr="00601D4A">
        <w:rPr>
          <w:rFonts w:eastAsia="Times New Roman"/>
          <w:szCs w:val="20"/>
        </w:rPr>
        <w:t xml:space="preserve">           Руководителем дипломной работы (проекта) прошу назначить _____________________________________________________________________________</w:t>
      </w:r>
    </w:p>
    <w:p w14:paraId="7DB84D1D" w14:textId="77777777" w:rsidR="00601D4A" w:rsidRPr="00601D4A" w:rsidRDefault="00601D4A" w:rsidP="00601D4A">
      <w:pPr>
        <w:widowControl w:val="0"/>
        <w:autoSpaceDE w:val="0"/>
        <w:autoSpaceDN w:val="0"/>
        <w:adjustRightInd w:val="0"/>
        <w:ind w:firstLine="720"/>
        <w:rPr>
          <w:rFonts w:eastAsia="Times New Roman"/>
          <w:sz w:val="16"/>
          <w:szCs w:val="20"/>
        </w:rPr>
      </w:pPr>
      <w:r w:rsidRPr="00601D4A">
        <w:rPr>
          <w:rFonts w:eastAsia="Times New Roman"/>
          <w:sz w:val="16"/>
          <w:szCs w:val="20"/>
        </w:rPr>
        <w:t xml:space="preserve">                                                                                          (Ф.И.О.)</w:t>
      </w:r>
    </w:p>
    <w:p w14:paraId="22734959" w14:textId="77777777" w:rsidR="00601D4A" w:rsidRPr="00601D4A" w:rsidRDefault="00601D4A" w:rsidP="00601D4A">
      <w:pPr>
        <w:widowControl w:val="0"/>
        <w:autoSpaceDE w:val="0"/>
        <w:autoSpaceDN w:val="0"/>
        <w:adjustRightInd w:val="0"/>
        <w:jc w:val="both"/>
        <w:rPr>
          <w:rFonts w:eastAsia="Times New Roman"/>
          <w:sz w:val="16"/>
          <w:szCs w:val="20"/>
        </w:rPr>
      </w:pPr>
      <w:r w:rsidRPr="00601D4A">
        <w:rPr>
          <w:rFonts w:eastAsia="Times New Roman"/>
          <w:sz w:val="16"/>
          <w:szCs w:val="20"/>
        </w:rPr>
        <w:t>____________________________________________________________________________________________________________________</w:t>
      </w:r>
    </w:p>
    <w:p w14:paraId="3BD19FE4" w14:textId="77777777" w:rsidR="00601D4A" w:rsidRPr="00601D4A" w:rsidRDefault="00601D4A" w:rsidP="00601D4A">
      <w:pPr>
        <w:widowControl w:val="0"/>
        <w:autoSpaceDE w:val="0"/>
        <w:autoSpaceDN w:val="0"/>
        <w:adjustRightInd w:val="0"/>
        <w:jc w:val="center"/>
        <w:rPr>
          <w:rFonts w:eastAsia="Times New Roman"/>
          <w:sz w:val="16"/>
          <w:szCs w:val="20"/>
        </w:rPr>
      </w:pPr>
      <w:r w:rsidRPr="00601D4A">
        <w:rPr>
          <w:rFonts w:eastAsia="Times New Roman"/>
          <w:sz w:val="16"/>
          <w:szCs w:val="20"/>
        </w:rPr>
        <w:t>(место работы, должность)</w:t>
      </w:r>
    </w:p>
    <w:p w14:paraId="73EFCF62" w14:textId="77777777" w:rsidR="00601D4A" w:rsidRPr="00601D4A" w:rsidRDefault="00601D4A" w:rsidP="00601D4A">
      <w:pPr>
        <w:widowControl w:val="0"/>
        <w:autoSpaceDE w:val="0"/>
        <w:autoSpaceDN w:val="0"/>
        <w:adjustRightInd w:val="0"/>
        <w:jc w:val="both"/>
        <w:rPr>
          <w:rFonts w:eastAsia="Times New Roman"/>
          <w:sz w:val="16"/>
          <w:szCs w:val="20"/>
        </w:rPr>
      </w:pPr>
      <w:r w:rsidRPr="00601D4A">
        <w:rPr>
          <w:rFonts w:eastAsia="Times New Roman"/>
          <w:sz w:val="16"/>
          <w:szCs w:val="20"/>
        </w:rPr>
        <w:t>____________________________________________________________________________________________________________________</w:t>
      </w:r>
    </w:p>
    <w:p w14:paraId="51F3CF79" w14:textId="77777777" w:rsidR="00601D4A" w:rsidRPr="00601D4A" w:rsidRDefault="00601D4A" w:rsidP="00601D4A">
      <w:pPr>
        <w:widowControl w:val="0"/>
        <w:autoSpaceDE w:val="0"/>
        <w:autoSpaceDN w:val="0"/>
        <w:adjustRightInd w:val="0"/>
        <w:spacing w:line="360" w:lineRule="auto"/>
        <w:ind w:firstLine="720"/>
        <w:jc w:val="center"/>
        <w:rPr>
          <w:rFonts w:eastAsia="Times New Roman"/>
          <w:sz w:val="16"/>
          <w:szCs w:val="20"/>
        </w:rPr>
      </w:pPr>
    </w:p>
    <w:p w14:paraId="116B2BF4" w14:textId="77777777" w:rsidR="00601D4A" w:rsidRPr="00601D4A" w:rsidRDefault="00601D4A" w:rsidP="00601D4A">
      <w:pPr>
        <w:widowControl w:val="0"/>
        <w:autoSpaceDE w:val="0"/>
        <w:autoSpaceDN w:val="0"/>
        <w:adjustRightInd w:val="0"/>
        <w:rPr>
          <w:rFonts w:eastAsia="Times New Roman"/>
          <w:sz w:val="16"/>
          <w:szCs w:val="20"/>
        </w:rPr>
      </w:pP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p>
    <w:p w14:paraId="5781DEB2" w14:textId="77777777" w:rsidR="00601D4A" w:rsidRPr="00601D4A" w:rsidRDefault="00601D4A" w:rsidP="00601D4A">
      <w:pPr>
        <w:widowControl w:val="0"/>
        <w:autoSpaceDE w:val="0"/>
        <w:autoSpaceDN w:val="0"/>
        <w:adjustRightInd w:val="0"/>
        <w:ind w:firstLine="720"/>
        <w:jc w:val="both"/>
        <w:rPr>
          <w:rFonts w:eastAsia="Times New Roman"/>
          <w:sz w:val="16"/>
          <w:szCs w:val="20"/>
        </w:rPr>
      </w:pPr>
    </w:p>
    <w:p w14:paraId="2C492F34" w14:textId="77777777" w:rsidR="00601D4A" w:rsidRPr="00601D4A" w:rsidRDefault="00601D4A" w:rsidP="00601D4A">
      <w:pPr>
        <w:widowControl w:val="0"/>
        <w:autoSpaceDE w:val="0"/>
        <w:autoSpaceDN w:val="0"/>
        <w:adjustRightInd w:val="0"/>
        <w:ind w:firstLine="720"/>
        <w:jc w:val="both"/>
        <w:rPr>
          <w:rFonts w:eastAsia="Times New Roman"/>
          <w:sz w:val="16"/>
          <w:szCs w:val="20"/>
        </w:rPr>
      </w:pPr>
      <w:r w:rsidRPr="00601D4A">
        <w:rPr>
          <w:rFonts w:eastAsia="Times New Roman"/>
          <w:sz w:val="16"/>
          <w:szCs w:val="20"/>
        </w:rPr>
        <w:t>________________________</w:t>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t>_____________________</w:t>
      </w:r>
    </w:p>
    <w:p w14:paraId="0EA49DE2" w14:textId="77777777" w:rsidR="00601D4A" w:rsidRPr="00601D4A" w:rsidRDefault="00601D4A" w:rsidP="00601D4A">
      <w:pPr>
        <w:widowControl w:val="0"/>
        <w:autoSpaceDE w:val="0"/>
        <w:autoSpaceDN w:val="0"/>
        <w:adjustRightInd w:val="0"/>
        <w:ind w:firstLine="720"/>
        <w:jc w:val="both"/>
        <w:rPr>
          <w:rFonts w:eastAsia="Times New Roman"/>
          <w:sz w:val="16"/>
          <w:szCs w:val="20"/>
        </w:rPr>
      </w:pPr>
      <w:r w:rsidRPr="00601D4A">
        <w:rPr>
          <w:rFonts w:eastAsia="Times New Roman"/>
          <w:sz w:val="16"/>
          <w:szCs w:val="20"/>
        </w:rPr>
        <w:tab/>
        <w:t>(Дата)</w:t>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t xml:space="preserve">    (Подпись студента)</w:t>
      </w:r>
    </w:p>
    <w:p w14:paraId="5C499F39" w14:textId="77777777" w:rsidR="00601D4A" w:rsidRPr="00601D4A" w:rsidRDefault="00601D4A" w:rsidP="00601D4A">
      <w:pPr>
        <w:widowControl w:val="0"/>
        <w:autoSpaceDE w:val="0"/>
        <w:autoSpaceDN w:val="0"/>
        <w:adjustRightInd w:val="0"/>
        <w:ind w:firstLine="720"/>
        <w:jc w:val="both"/>
        <w:rPr>
          <w:rFonts w:eastAsia="Times New Roman"/>
          <w:sz w:val="16"/>
          <w:szCs w:val="20"/>
        </w:rPr>
      </w:pPr>
    </w:p>
    <w:p w14:paraId="0F6E296C" w14:textId="77777777" w:rsidR="00601D4A" w:rsidRPr="00601D4A" w:rsidRDefault="00601D4A" w:rsidP="00601D4A">
      <w:pPr>
        <w:widowControl w:val="0"/>
        <w:autoSpaceDE w:val="0"/>
        <w:autoSpaceDN w:val="0"/>
        <w:adjustRightInd w:val="0"/>
        <w:jc w:val="both"/>
        <w:rPr>
          <w:rFonts w:eastAsia="Times New Roman"/>
          <w:sz w:val="16"/>
          <w:szCs w:val="20"/>
        </w:rPr>
      </w:pPr>
    </w:p>
    <w:p w14:paraId="1037D44D" w14:textId="77777777" w:rsidR="00601D4A" w:rsidRPr="00601D4A" w:rsidRDefault="00601D4A" w:rsidP="00601D4A">
      <w:pPr>
        <w:widowControl w:val="0"/>
        <w:autoSpaceDE w:val="0"/>
        <w:autoSpaceDN w:val="0"/>
        <w:adjustRightInd w:val="0"/>
        <w:rPr>
          <w:rFonts w:eastAsia="Times New Roman"/>
          <w:b/>
        </w:rPr>
      </w:pPr>
      <w:r w:rsidRPr="00601D4A">
        <w:rPr>
          <w:rFonts w:eastAsia="Times New Roman"/>
          <w:b/>
        </w:rPr>
        <w:t xml:space="preserve">Не возражаю </w:t>
      </w:r>
    </w:p>
    <w:p w14:paraId="48D84D10" w14:textId="77777777" w:rsidR="00601D4A" w:rsidRPr="00601D4A" w:rsidRDefault="00601D4A" w:rsidP="00601D4A">
      <w:pPr>
        <w:widowControl w:val="0"/>
        <w:autoSpaceDE w:val="0"/>
        <w:autoSpaceDN w:val="0"/>
        <w:adjustRightInd w:val="0"/>
        <w:rPr>
          <w:rFonts w:eastAsia="Times New Roman"/>
        </w:rPr>
      </w:pPr>
      <w:r w:rsidRPr="00601D4A">
        <w:rPr>
          <w:rFonts w:eastAsia="Times New Roman"/>
        </w:rPr>
        <w:t>Руководитель дипломной работы (проекта)</w:t>
      </w:r>
    </w:p>
    <w:p w14:paraId="2D113668" w14:textId="77777777" w:rsidR="00601D4A" w:rsidRPr="00601D4A" w:rsidRDefault="00601D4A" w:rsidP="00601D4A">
      <w:pPr>
        <w:widowControl w:val="0"/>
        <w:autoSpaceDE w:val="0"/>
        <w:autoSpaceDN w:val="0"/>
        <w:adjustRightInd w:val="0"/>
        <w:ind w:firstLine="720"/>
        <w:jc w:val="both"/>
        <w:rPr>
          <w:rFonts w:eastAsia="Times New Roman"/>
          <w:sz w:val="16"/>
          <w:szCs w:val="20"/>
        </w:rPr>
      </w:pPr>
      <w:r w:rsidRPr="00601D4A">
        <w:rPr>
          <w:rFonts w:eastAsia="Times New Roman"/>
        </w:rPr>
        <w:t xml:space="preserve">                                                             </w:t>
      </w:r>
      <w:r w:rsidRPr="00601D4A">
        <w:rPr>
          <w:rFonts w:eastAsia="Times New Roman"/>
          <w:sz w:val="16"/>
          <w:szCs w:val="20"/>
        </w:rPr>
        <w:t xml:space="preserve">               </w:t>
      </w:r>
    </w:p>
    <w:p w14:paraId="0860F439" w14:textId="77777777" w:rsidR="00601D4A" w:rsidRPr="00601D4A" w:rsidRDefault="00601D4A" w:rsidP="00601D4A">
      <w:pPr>
        <w:widowControl w:val="0"/>
        <w:autoSpaceDE w:val="0"/>
        <w:autoSpaceDN w:val="0"/>
        <w:adjustRightInd w:val="0"/>
        <w:rPr>
          <w:rFonts w:eastAsia="Times New Roman"/>
          <w:sz w:val="16"/>
          <w:szCs w:val="20"/>
        </w:rPr>
      </w:pPr>
      <w:r w:rsidRPr="00601D4A">
        <w:rPr>
          <w:rFonts w:eastAsia="Times New Roman"/>
        </w:rPr>
        <w:t xml:space="preserve">  </w:t>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p>
    <w:p w14:paraId="0A85EA47" w14:textId="77777777" w:rsidR="00601D4A" w:rsidRPr="00601D4A" w:rsidRDefault="00601D4A" w:rsidP="00601D4A">
      <w:pPr>
        <w:widowControl w:val="0"/>
        <w:autoSpaceDE w:val="0"/>
        <w:autoSpaceDN w:val="0"/>
        <w:adjustRightInd w:val="0"/>
        <w:jc w:val="both"/>
        <w:rPr>
          <w:rFonts w:eastAsia="Times New Roman"/>
          <w:sz w:val="16"/>
          <w:szCs w:val="20"/>
        </w:rPr>
      </w:pPr>
      <w:r w:rsidRPr="00601D4A">
        <w:rPr>
          <w:rFonts w:eastAsia="Times New Roman"/>
          <w:sz w:val="16"/>
          <w:szCs w:val="20"/>
        </w:rPr>
        <w:t xml:space="preserve">                ________________________</w:t>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t>_____________________</w:t>
      </w:r>
    </w:p>
    <w:p w14:paraId="4E7968C7" w14:textId="77777777" w:rsidR="00601D4A" w:rsidRPr="00601D4A" w:rsidRDefault="00601D4A" w:rsidP="00601D4A">
      <w:pPr>
        <w:widowControl w:val="0"/>
        <w:autoSpaceDE w:val="0"/>
        <w:autoSpaceDN w:val="0"/>
        <w:adjustRightInd w:val="0"/>
        <w:ind w:firstLine="720"/>
        <w:jc w:val="both"/>
        <w:rPr>
          <w:rFonts w:eastAsia="Times New Roman"/>
          <w:sz w:val="16"/>
          <w:szCs w:val="20"/>
        </w:rPr>
      </w:pPr>
      <w:r w:rsidRPr="00601D4A">
        <w:rPr>
          <w:rFonts w:eastAsia="Times New Roman"/>
          <w:sz w:val="16"/>
          <w:szCs w:val="20"/>
        </w:rPr>
        <w:tab/>
        <w:t>(Дата)</w:t>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r>
      <w:r w:rsidRPr="00601D4A">
        <w:rPr>
          <w:rFonts w:eastAsia="Times New Roman"/>
          <w:sz w:val="16"/>
          <w:szCs w:val="20"/>
        </w:rPr>
        <w:tab/>
        <w:t>(Подпись руководителя)</w:t>
      </w:r>
    </w:p>
    <w:p w14:paraId="22B582F8" w14:textId="77777777" w:rsidR="00601D4A" w:rsidRPr="00601D4A" w:rsidRDefault="00601D4A" w:rsidP="00601D4A">
      <w:pPr>
        <w:widowControl w:val="0"/>
        <w:autoSpaceDE w:val="0"/>
        <w:autoSpaceDN w:val="0"/>
        <w:adjustRightInd w:val="0"/>
        <w:ind w:firstLine="720"/>
        <w:jc w:val="both"/>
        <w:rPr>
          <w:rFonts w:eastAsia="Times New Roman"/>
          <w:sz w:val="16"/>
          <w:szCs w:val="20"/>
        </w:rPr>
      </w:pPr>
    </w:p>
    <w:p w14:paraId="286E346B" w14:textId="77777777" w:rsidR="00601D4A" w:rsidRPr="00601D4A" w:rsidRDefault="00601D4A" w:rsidP="00601D4A">
      <w:pPr>
        <w:widowControl w:val="0"/>
        <w:autoSpaceDE w:val="0"/>
        <w:autoSpaceDN w:val="0"/>
        <w:adjustRightInd w:val="0"/>
        <w:rPr>
          <w:rFonts w:eastAsia="Times New Roman"/>
        </w:rPr>
      </w:pPr>
      <w:r w:rsidRPr="00601D4A">
        <w:rPr>
          <w:rFonts w:eastAsia="Times New Roman"/>
        </w:rPr>
        <w:t>тел.:________________________</w:t>
      </w:r>
    </w:p>
    <w:p w14:paraId="26DDBBEC" w14:textId="77777777" w:rsidR="00601D4A" w:rsidRPr="00601D4A" w:rsidRDefault="00601D4A" w:rsidP="00601D4A">
      <w:pPr>
        <w:widowControl w:val="0"/>
        <w:autoSpaceDE w:val="0"/>
        <w:autoSpaceDN w:val="0"/>
        <w:adjustRightInd w:val="0"/>
        <w:rPr>
          <w:rFonts w:eastAsia="Times New Roman"/>
        </w:rPr>
      </w:pPr>
    </w:p>
    <w:p w14:paraId="237F186A" w14:textId="77777777" w:rsidR="00601D4A" w:rsidRPr="00601D4A" w:rsidRDefault="00601D4A" w:rsidP="00601D4A">
      <w:pPr>
        <w:widowControl w:val="0"/>
        <w:autoSpaceDE w:val="0"/>
        <w:autoSpaceDN w:val="0"/>
        <w:adjustRightInd w:val="0"/>
        <w:ind w:firstLine="709"/>
        <w:rPr>
          <w:rFonts w:eastAsia="Times New Roman"/>
          <w:color w:val="000000"/>
        </w:rPr>
      </w:pPr>
    </w:p>
    <w:p w14:paraId="5DD85F84" w14:textId="77777777" w:rsidR="00601D4A" w:rsidRPr="00601D4A" w:rsidRDefault="00601D4A" w:rsidP="00601D4A">
      <w:pPr>
        <w:widowControl w:val="0"/>
        <w:autoSpaceDE w:val="0"/>
        <w:autoSpaceDN w:val="0"/>
        <w:adjustRightInd w:val="0"/>
        <w:spacing w:line="360" w:lineRule="auto"/>
        <w:ind w:firstLine="709"/>
        <w:jc w:val="both"/>
        <w:rPr>
          <w:rFonts w:eastAsia="Times New Roman"/>
          <w:color w:val="000000"/>
          <w:sz w:val="16"/>
          <w:szCs w:val="20"/>
        </w:rPr>
      </w:pPr>
    </w:p>
    <w:p w14:paraId="50D52FF5" w14:textId="77777777" w:rsidR="00601D4A" w:rsidRPr="00601D4A" w:rsidRDefault="00601D4A" w:rsidP="00601D4A">
      <w:pPr>
        <w:widowControl w:val="0"/>
        <w:autoSpaceDE w:val="0"/>
        <w:autoSpaceDN w:val="0"/>
        <w:adjustRightInd w:val="0"/>
        <w:spacing w:line="360" w:lineRule="auto"/>
        <w:ind w:firstLine="709"/>
        <w:jc w:val="both"/>
        <w:rPr>
          <w:rFonts w:eastAsia="Times New Roman"/>
          <w:color w:val="000000"/>
          <w:sz w:val="16"/>
          <w:szCs w:val="20"/>
        </w:rPr>
      </w:pPr>
    </w:p>
    <w:p w14:paraId="1D9D9E27" w14:textId="77777777" w:rsidR="00601D4A" w:rsidRPr="00601D4A" w:rsidRDefault="00601D4A" w:rsidP="00601D4A">
      <w:pPr>
        <w:widowControl w:val="0"/>
        <w:autoSpaceDE w:val="0"/>
        <w:autoSpaceDN w:val="0"/>
        <w:adjustRightInd w:val="0"/>
        <w:ind w:firstLine="709"/>
        <w:rPr>
          <w:rFonts w:eastAsia="Times New Roman"/>
          <w:color w:val="000000"/>
          <w:sz w:val="20"/>
          <w:szCs w:val="20"/>
        </w:rPr>
      </w:pPr>
    </w:p>
    <w:p w14:paraId="42C8F0F8" w14:textId="77777777" w:rsidR="00601D4A" w:rsidRPr="00601D4A" w:rsidRDefault="00601D4A" w:rsidP="00601D4A">
      <w:pPr>
        <w:widowControl w:val="0"/>
        <w:autoSpaceDE w:val="0"/>
        <w:autoSpaceDN w:val="0"/>
        <w:adjustRightInd w:val="0"/>
        <w:ind w:firstLine="708"/>
        <w:jc w:val="both"/>
        <w:rPr>
          <w:rFonts w:eastAsia="Times New Roman"/>
          <w:sz w:val="20"/>
          <w:szCs w:val="20"/>
        </w:rPr>
      </w:pPr>
      <w:r w:rsidRPr="00601D4A">
        <w:rPr>
          <w:rFonts w:eastAsia="Times New Roman"/>
          <w:sz w:val="20"/>
          <w:szCs w:val="20"/>
        </w:rPr>
        <w:t>Если руководитель не является преподавателем колледжа, то студент вместе с заявлением  должен  предоставить  следующие  документы:</w:t>
      </w:r>
    </w:p>
    <w:p w14:paraId="31D139C7" w14:textId="77777777" w:rsidR="00601D4A" w:rsidRPr="00601D4A" w:rsidRDefault="00601D4A" w:rsidP="00601D4A">
      <w:pPr>
        <w:widowControl w:val="0"/>
        <w:numPr>
          <w:ilvl w:val="0"/>
          <w:numId w:val="46"/>
        </w:numPr>
        <w:autoSpaceDE w:val="0"/>
        <w:autoSpaceDN w:val="0"/>
        <w:adjustRightInd w:val="0"/>
        <w:jc w:val="both"/>
        <w:rPr>
          <w:rFonts w:eastAsia="Times New Roman"/>
          <w:sz w:val="20"/>
          <w:szCs w:val="20"/>
        </w:rPr>
      </w:pPr>
      <w:r w:rsidRPr="00601D4A">
        <w:rPr>
          <w:rFonts w:eastAsia="Times New Roman"/>
          <w:sz w:val="20"/>
          <w:szCs w:val="20"/>
        </w:rPr>
        <w:t>Копию документов об образовании;</w:t>
      </w:r>
    </w:p>
    <w:p w14:paraId="42A25F69" w14:textId="77777777" w:rsidR="00601D4A" w:rsidRPr="00601D4A" w:rsidRDefault="00601D4A" w:rsidP="00601D4A">
      <w:pPr>
        <w:widowControl w:val="0"/>
        <w:numPr>
          <w:ilvl w:val="0"/>
          <w:numId w:val="46"/>
        </w:numPr>
        <w:autoSpaceDE w:val="0"/>
        <w:autoSpaceDN w:val="0"/>
        <w:adjustRightInd w:val="0"/>
        <w:jc w:val="both"/>
        <w:rPr>
          <w:rFonts w:eastAsia="Times New Roman"/>
          <w:sz w:val="20"/>
          <w:szCs w:val="20"/>
        </w:rPr>
      </w:pPr>
      <w:r w:rsidRPr="00601D4A">
        <w:rPr>
          <w:rFonts w:eastAsia="Times New Roman"/>
          <w:sz w:val="20"/>
          <w:szCs w:val="20"/>
        </w:rPr>
        <w:t>Справку с места работы;</w:t>
      </w:r>
    </w:p>
    <w:p w14:paraId="6A3309FF" w14:textId="77777777" w:rsidR="00601D4A" w:rsidRPr="00601D4A" w:rsidRDefault="00601D4A" w:rsidP="00601D4A">
      <w:pPr>
        <w:widowControl w:val="0"/>
        <w:numPr>
          <w:ilvl w:val="0"/>
          <w:numId w:val="46"/>
        </w:numPr>
        <w:autoSpaceDE w:val="0"/>
        <w:autoSpaceDN w:val="0"/>
        <w:adjustRightInd w:val="0"/>
        <w:jc w:val="both"/>
        <w:rPr>
          <w:rFonts w:eastAsia="Times New Roman"/>
          <w:sz w:val="20"/>
          <w:szCs w:val="20"/>
        </w:rPr>
      </w:pPr>
      <w:r w:rsidRPr="00601D4A">
        <w:rPr>
          <w:rFonts w:eastAsia="Times New Roman"/>
          <w:sz w:val="20"/>
          <w:szCs w:val="20"/>
        </w:rPr>
        <w:t>Номер телефона.</w:t>
      </w:r>
    </w:p>
    <w:p w14:paraId="43136716" w14:textId="77777777" w:rsidR="00601D4A" w:rsidRPr="00601D4A" w:rsidRDefault="00601D4A" w:rsidP="00601D4A">
      <w:pPr>
        <w:jc w:val="both"/>
        <w:rPr>
          <w:rFonts w:eastAsia="Times New Roman"/>
          <w:color w:val="000000"/>
          <w:sz w:val="20"/>
          <w:szCs w:val="20"/>
        </w:rPr>
      </w:pPr>
      <w:r w:rsidRPr="00601D4A">
        <w:rPr>
          <w:rFonts w:eastAsia="Times New Roman"/>
          <w:color w:val="000000"/>
          <w:sz w:val="20"/>
          <w:szCs w:val="20"/>
        </w:rPr>
        <w:br w:type="page"/>
      </w:r>
    </w:p>
    <w:p w14:paraId="25CF8375" w14:textId="7DD8CEB4" w:rsidR="00D33C10" w:rsidRDefault="00D33C10">
      <w:pPr>
        <w:rPr>
          <w:rFonts w:eastAsia="Times New Roman"/>
          <w:b/>
          <w:w w:val="120"/>
          <w:kern w:val="24"/>
        </w:rPr>
      </w:pPr>
      <w:bookmarkStart w:id="2" w:name="_Toc195066311"/>
    </w:p>
    <w:p w14:paraId="0FCB2871" w14:textId="1BB97919" w:rsidR="00294B8F" w:rsidRPr="00294B8F" w:rsidRDefault="00294B8F" w:rsidP="00294B8F">
      <w:pPr>
        <w:keepNext/>
        <w:autoSpaceDE w:val="0"/>
        <w:autoSpaceDN w:val="0"/>
        <w:spacing w:line="360" w:lineRule="auto"/>
        <w:jc w:val="center"/>
        <w:outlineLvl w:val="0"/>
        <w:rPr>
          <w:rFonts w:eastAsia="Times New Roman"/>
          <w:b/>
          <w:bCs/>
          <w:caps/>
          <w:spacing w:val="20"/>
          <w:sz w:val="32"/>
          <w:szCs w:val="32"/>
        </w:rPr>
      </w:pPr>
      <w:r w:rsidRPr="00294B8F">
        <w:rPr>
          <w:rFonts w:eastAsia="Times New Roman"/>
          <w:b/>
          <w:bCs/>
          <w:caps/>
          <w:spacing w:val="20"/>
          <w:sz w:val="32"/>
          <w:szCs w:val="32"/>
        </w:rPr>
        <w:t xml:space="preserve">Приложение </w:t>
      </w:r>
      <w:r>
        <w:rPr>
          <w:rFonts w:eastAsia="Times New Roman"/>
          <w:b/>
          <w:bCs/>
          <w:caps/>
          <w:spacing w:val="20"/>
          <w:sz w:val="32"/>
          <w:szCs w:val="32"/>
        </w:rPr>
        <w:t>Б</w:t>
      </w:r>
    </w:p>
    <w:p w14:paraId="181D7625" w14:textId="77777777" w:rsidR="00294B8F" w:rsidRPr="00294B8F" w:rsidRDefault="00294B8F" w:rsidP="00294B8F">
      <w:pPr>
        <w:ind w:left="-284" w:firstLine="142"/>
        <w:jc w:val="center"/>
        <w:rPr>
          <w:rFonts w:eastAsia="Times New Roman"/>
          <w:color w:val="000000"/>
        </w:rPr>
      </w:pPr>
      <w:r w:rsidRPr="00294B8F">
        <w:rPr>
          <w:rFonts w:eastAsia="Times New Roman"/>
          <w:color w:val="000000"/>
        </w:rPr>
        <w:t>МИНИСТЕРСТВО НАУКИ И ВЫСШЕГО ОБРАЗОВАНИЯ РОССИЙСКОЙ ФЕДЕРАЦИИ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294B8F" w:rsidRPr="00294B8F" w14:paraId="79A3F8E9" w14:textId="77777777" w:rsidTr="00565592">
        <w:tc>
          <w:tcPr>
            <w:tcW w:w="9889" w:type="dxa"/>
            <w:tcBorders>
              <w:top w:val="nil"/>
              <w:left w:val="nil"/>
              <w:bottom w:val="nil"/>
              <w:right w:val="nil"/>
            </w:tcBorders>
          </w:tcPr>
          <w:p w14:paraId="3D4A3319" w14:textId="77777777" w:rsidR="00294B8F" w:rsidRPr="00294B8F" w:rsidRDefault="00294B8F" w:rsidP="00294B8F">
            <w:pPr>
              <w:rPr>
                <w:rFonts w:eastAsia="Times New Roman"/>
                <w:b/>
                <w:color w:val="000000"/>
              </w:rPr>
            </w:pPr>
          </w:p>
          <w:p w14:paraId="62970EC3" w14:textId="77777777" w:rsidR="00294B8F" w:rsidRPr="00294B8F" w:rsidRDefault="00294B8F" w:rsidP="00294B8F">
            <w:pPr>
              <w:jc w:val="center"/>
              <w:rPr>
                <w:rFonts w:eastAsia="Times New Roman"/>
                <w:b/>
                <w:color w:val="000000"/>
              </w:rPr>
            </w:pPr>
            <w:r w:rsidRPr="00294B8F">
              <w:rPr>
                <w:rFonts w:eastAsia="Times New Roman"/>
                <w:b/>
                <w:color w:val="000000"/>
              </w:rPr>
              <w:t>Федеральное государственное автономное образовательное</w:t>
            </w:r>
          </w:p>
          <w:p w14:paraId="581E3005" w14:textId="77777777" w:rsidR="00294B8F" w:rsidRPr="00294B8F" w:rsidRDefault="00294B8F" w:rsidP="00294B8F">
            <w:pPr>
              <w:jc w:val="center"/>
              <w:rPr>
                <w:rFonts w:eastAsia="Times New Roman"/>
                <w:b/>
                <w:color w:val="000000"/>
              </w:rPr>
            </w:pPr>
            <w:r w:rsidRPr="00294B8F">
              <w:rPr>
                <w:rFonts w:eastAsia="Times New Roman"/>
                <w:b/>
                <w:color w:val="000000"/>
              </w:rPr>
              <w:t xml:space="preserve">учреждение высшего образования </w:t>
            </w:r>
          </w:p>
          <w:p w14:paraId="19252036" w14:textId="77777777" w:rsidR="00294B8F" w:rsidRPr="00294B8F" w:rsidRDefault="00294B8F" w:rsidP="00294B8F">
            <w:pPr>
              <w:jc w:val="center"/>
              <w:rPr>
                <w:rFonts w:eastAsia="Times New Roman"/>
                <w:b/>
                <w:color w:val="000000"/>
              </w:rPr>
            </w:pPr>
            <w:r w:rsidRPr="00294B8F">
              <w:rPr>
                <w:rFonts w:eastAsia="Times New Roman"/>
                <w:b/>
                <w:color w:val="000000"/>
              </w:rPr>
              <w:t>«Мурманский арктический университет»</w:t>
            </w:r>
          </w:p>
          <w:p w14:paraId="40517CC7" w14:textId="77777777" w:rsidR="00294B8F" w:rsidRPr="00294B8F" w:rsidRDefault="00294B8F" w:rsidP="00294B8F">
            <w:pPr>
              <w:jc w:val="center"/>
              <w:rPr>
                <w:rFonts w:eastAsia="Times New Roman"/>
                <w:b/>
                <w:color w:val="000000"/>
              </w:rPr>
            </w:pPr>
            <w:r w:rsidRPr="00294B8F">
              <w:rPr>
                <w:rFonts w:eastAsia="Times New Roman"/>
                <w:b/>
                <w:color w:val="000000"/>
              </w:rPr>
              <w:t>(ФГАОУ  ВО  «МАУ»)</w:t>
            </w:r>
          </w:p>
          <w:p w14:paraId="112CAADF" w14:textId="77777777" w:rsidR="00294B8F" w:rsidRPr="00294B8F" w:rsidRDefault="00294B8F" w:rsidP="00294B8F">
            <w:pPr>
              <w:rPr>
                <w:rFonts w:eastAsia="Times New Roman"/>
                <w:color w:val="000000"/>
              </w:rPr>
            </w:pPr>
          </w:p>
        </w:tc>
      </w:tr>
    </w:tbl>
    <w:p w14:paraId="229102ED" w14:textId="77777777" w:rsidR="00294B8F" w:rsidRPr="00294B8F" w:rsidRDefault="00294B8F" w:rsidP="00294B8F">
      <w:pPr>
        <w:widowControl w:val="0"/>
        <w:shd w:val="clear" w:color="auto" w:fill="FFFFFF"/>
        <w:autoSpaceDE w:val="0"/>
        <w:autoSpaceDN w:val="0"/>
        <w:adjustRightInd w:val="0"/>
        <w:spacing w:line="360" w:lineRule="auto"/>
        <w:ind w:right="142"/>
        <w:jc w:val="center"/>
        <w:rPr>
          <w:rFonts w:eastAsia="Times New Roman"/>
          <w:b/>
          <w:color w:val="000000"/>
        </w:rPr>
      </w:pPr>
    </w:p>
    <w:tbl>
      <w:tblPr>
        <w:tblW w:w="983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
        <w:gridCol w:w="588"/>
        <w:gridCol w:w="5052"/>
        <w:gridCol w:w="2229"/>
        <w:gridCol w:w="1733"/>
        <w:gridCol w:w="118"/>
      </w:tblGrid>
      <w:tr w:rsidR="00294B8F" w:rsidRPr="00294B8F" w14:paraId="53F76824" w14:textId="77777777" w:rsidTr="00B84908">
        <w:trPr>
          <w:gridAfter w:val="1"/>
          <w:wAfter w:w="118" w:type="dxa"/>
          <w:trHeight w:val="461"/>
        </w:trPr>
        <w:tc>
          <w:tcPr>
            <w:tcW w:w="9720" w:type="dxa"/>
            <w:gridSpan w:val="5"/>
            <w:tcBorders>
              <w:top w:val="nil"/>
              <w:left w:val="nil"/>
              <w:bottom w:val="nil"/>
              <w:right w:val="nil"/>
            </w:tcBorders>
            <w:vAlign w:val="center"/>
            <w:hideMark/>
          </w:tcPr>
          <w:p w14:paraId="3029F060" w14:textId="57F73B52" w:rsidR="00294B8F" w:rsidRPr="00294B8F" w:rsidRDefault="00601D4A" w:rsidP="00294B8F">
            <w:pPr>
              <w:widowControl w:val="0"/>
              <w:autoSpaceDE w:val="0"/>
              <w:autoSpaceDN w:val="0"/>
              <w:adjustRightInd w:val="0"/>
              <w:jc w:val="center"/>
              <w:rPr>
                <w:rFonts w:eastAsia="Times New Roman"/>
                <w:b/>
                <w:bCs/>
                <w:color w:val="000000"/>
                <w:sz w:val="20"/>
                <w:szCs w:val="20"/>
              </w:rPr>
            </w:pPr>
            <w:r w:rsidRPr="00601D4A">
              <w:rPr>
                <w:rFonts w:eastAsia="Times New Roman"/>
                <w:b/>
                <w:bCs/>
                <w:color w:val="000000"/>
                <w:sz w:val="20"/>
                <w:szCs w:val="20"/>
              </w:rPr>
              <w:t>КАЛЕНДАРНЫЙ ПЛАН  ВЫПОЛНЕНИЯ ДИПЛОМНОЙ РАБОТЫ</w:t>
            </w:r>
          </w:p>
        </w:tc>
      </w:tr>
      <w:tr w:rsidR="00294B8F" w:rsidRPr="00294B8F" w14:paraId="571DC83A" w14:textId="77777777" w:rsidTr="00B84908">
        <w:trPr>
          <w:gridAfter w:val="1"/>
          <w:wAfter w:w="118" w:type="dxa"/>
        </w:trPr>
        <w:tc>
          <w:tcPr>
            <w:tcW w:w="9720" w:type="dxa"/>
            <w:gridSpan w:val="5"/>
            <w:tcBorders>
              <w:top w:val="nil"/>
              <w:left w:val="nil"/>
              <w:bottom w:val="nil"/>
              <w:right w:val="nil"/>
            </w:tcBorders>
            <w:hideMark/>
          </w:tcPr>
          <w:p w14:paraId="5563220A" w14:textId="77777777" w:rsidR="00294B8F" w:rsidRPr="00294B8F" w:rsidRDefault="00294B8F" w:rsidP="00294B8F">
            <w:pPr>
              <w:widowControl w:val="0"/>
              <w:autoSpaceDE w:val="0"/>
              <w:autoSpaceDN w:val="0"/>
              <w:adjustRightInd w:val="0"/>
              <w:jc w:val="center"/>
              <w:rPr>
                <w:rFonts w:eastAsia="Times New Roman"/>
                <w:color w:val="000000"/>
                <w:sz w:val="20"/>
                <w:szCs w:val="20"/>
              </w:rPr>
            </w:pPr>
            <w:r w:rsidRPr="00294B8F">
              <w:rPr>
                <w:rFonts w:eastAsia="Times New Roman"/>
                <w:color w:val="000000"/>
                <w:sz w:val="20"/>
                <w:szCs w:val="20"/>
              </w:rPr>
              <w:t>на тему:</w:t>
            </w:r>
          </w:p>
        </w:tc>
      </w:tr>
      <w:tr w:rsidR="00294B8F" w:rsidRPr="00294B8F" w14:paraId="401E5F97" w14:textId="77777777" w:rsidTr="00B84908">
        <w:trPr>
          <w:gridAfter w:val="1"/>
          <w:wAfter w:w="118" w:type="dxa"/>
          <w:trHeight w:val="736"/>
        </w:trPr>
        <w:tc>
          <w:tcPr>
            <w:tcW w:w="9720" w:type="dxa"/>
            <w:gridSpan w:val="5"/>
            <w:tcBorders>
              <w:top w:val="nil"/>
              <w:left w:val="nil"/>
              <w:bottom w:val="nil"/>
              <w:right w:val="nil"/>
            </w:tcBorders>
            <w:vAlign w:val="center"/>
            <w:hideMark/>
          </w:tcPr>
          <w:p w14:paraId="2C9736CF" w14:textId="77777777" w:rsidR="00294B8F" w:rsidRPr="00294B8F" w:rsidRDefault="00294B8F" w:rsidP="00294B8F">
            <w:pPr>
              <w:widowControl w:val="0"/>
              <w:autoSpaceDE w:val="0"/>
              <w:autoSpaceDN w:val="0"/>
              <w:adjustRightInd w:val="0"/>
              <w:ind w:left="-588" w:firstLine="240"/>
              <w:jc w:val="center"/>
              <w:rPr>
                <w:rFonts w:eastAsia="Times New Roman"/>
                <w:color w:val="000000"/>
                <w:sz w:val="20"/>
                <w:szCs w:val="20"/>
              </w:rPr>
            </w:pPr>
            <w:r w:rsidRPr="00294B8F">
              <w:rPr>
                <w:rFonts w:eastAsia="Times New Roman"/>
                <w:color w:val="000000"/>
                <w:sz w:val="20"/>
                <w:szCs w:val="20"/>
              </w:rPr>
              <w:t>___________________________________________________________________________________________________________________________________________________________________________________________________</w:t>
            </w:r>
          </w:p>
        </w:tc>
      </w:tr>
      <w:tr w:rsidR="00294B8F" w:rsidRPr="00294B8F" w14:paraId="62728CB1" w14:textId="77777777" w:rsidTr="00B84908">
        <w:trPr>
          <w:gridAfter w:val="1"/>
          <w:wAfter w:w="118" w:type="dxa"/>
          <w:trHeight w:val="535"/>
        </w:trPr>
        <w:tc>
          <w:tcPr>
            <w:tcW w:w="9720" w:type="dxa"/>
            <w:gridSpan w:val="5"/>
            <w:tcBorders>
              <w:top w:val="nil"/>
              <w:left w:val="nil"/>
              <w:bottom w:val="single" w:sz="4" w:space="0" w:color="auto"/>
              <w:right w:val="nil"/>
            </w:tcBorders>
            <w:vAlign w:val="center"/>
            <w:hideMark/>
          </w:tcPr>
          <w:p w14:paraId="68460D21" w14:textId="05A321ED" w:rsidR="00294B8F" w:rsidRPr="00294B8F" w:rsidRDefault="00294B8F" w:rsidP="00601D4A">
            <w:pPr>
              <w:widowControl w:val="0"/>
              <w:autoSpaceDE w:val="0"/>
              <w:autoSpaceDN w:val="0"/>
              <w:adjustRightInd w:val="0"/>
              <w:jc w:val="center"/>
              <w:rPr>
                <w:rFonts w:eastAsia="Times New Roman"/>
                <w:color w:val="000000"/>
                <w:sz w:val="20"/>
                <w:szCs w:val="20"/>
              </w:rPr>
            </w:pPr>
            <w:r w:rsidRPr="00294B8F">
              <w:rPr>
                <w:rFonts w:eastAsia="Times New Roman"/>
                <w:color w:val="000000"/>
                <w:sz w:val="20"/>
                <w:szCs w:val="20"/>
              </w:rPr>
              <w:t>Студент(ка) группы №_____________________________________________________________                                                                          (Ф.И.О.)</w:t>
            </w:r>
          </w:p>
        </w:tc>
      </w:tr>
      <w:tr w:rsidR="00601D4A" w:rsidRPr="000757AD" w14:paraId="7F53E4BB" w14:textId="77777777" w:rsidTr="00B84908">
        <w:trPr>
          <w:gridBefore w:val="1"/>
          <w:wBefore w:w="118" w:type="dxa"/>
        </w:trPr>
        <w:tc>
          <w:tcPr>
            <w:tcW w:w="588" w:type="dxa"/>
            <w:tcBorders>
              <w:top w:val="single" w:sz="4" w:space="0" w:color="auto"/>
              <w:left w:val="single" w:sz="4" w:space="0" w:color="auto"/>
              <w:bottom w:val="single" w:sz="4" w:space="0" w:color="auto"/>
              <w:right w:val="single" w:sz="4" w:space="0" w:color="auto"/>
            </w:tcBorders>
            <w:hideMark/>
          </w:tcPr>
          <w:p w14:paraId="5F8FDCA5" w14:textId="77777777" w:rsidR="00601D4A" w:rsidRPr="000757AD" w:rsidRDefault="00601D4A" w:rsidP="00601D4A">
            <w:pPr>
              <w:widowControl w:val="0"/>
              <w:autoSpaceDE w:val="0"/>
              <w:autoSpaceDN w:val="0"/>
              <w:adjustRightInd w:val="0"/>
              <w:jc w:val="center"/>
              <w:rPr>
                <w:rFonts w:eastAsia="Times New Roman"/>
                <w:b/>
                <w:bCs/>
                <w:color w:val="000000"/>
                <w:sz w:val="18"/>
                <w:szCs w:val="18"/>
              </w:rPr>
            </w:pPr>
            <w:r w:rsidRPr="000757AD">
              <w:rPr>
                <w:rFonts w:eastAsia="Times New Roman"/>
                <w:b/>
                <w:bCs/>
                <w:color w:val="000000"/>
                <w:sz w:val="18"/>
                <w:szCs w:val="18"/>
              </w:rPr>
              <w:t>1.</w:t>
            </w:r>
          </w:p>
        </w:tc>
        <w:tc>
          <w:tcPr>
            <w:tcW w:w="5052" w:type="dxa"/>
            <w:tcBorders>
              <w:top w:val="single" w:sz="4" w:space="0" w:color="auto"/>
              <w:left w:val="single" w:sz="4" w:space="0" w:color="auto"/>
              <w:bottom w:val="single" w:sz="4" w:space="0" w:color="auto"/>
              <w:right w:val="single" w:sz="4" w:space="0" w:color="auto"/>
            </w:tcBorders>
          </w:tcPr>
          <w:p w14:paraId="3363A23D" w14:textId="77777777" w:rsidR="00601D4A" w:rsidRPr="00740E52" w:rsidRDefault="00601D4A" w:rsidP="00601D4A">
            <w:pPr>
              <w:widowControl w:val="0"/>
              <w:autoSpaceDE w:val="0"/>
              <w:autoSpaceDN w:val="0"/>
              <w:adjustRightInd w:val="0"/>
              <w:ind w:left="-2032" w:firstLine="2032"/>
              <w:jc w:val="both"/>
              <w:rPr>
                <w:rFonts w:eastAsia="Times New Roman"/>
                <w:color w:val="000000"/>
                <w:sz w:val="18"/>
                <w:szCs w:val="18"/>
              </w:rPr>
            </w:pPr>
            <w:r w:rsidRPr="00740E52">
              <w:rPr>
                <w:rFonts w:eastAsia="Times New Roman"/>
                <w:color w:val="000000"/>
                <w:sz w:val="18"/>
                <w:szCs w:val="18"/>
              </w:rPr>
              <w:t xml:space="preserve">Составление плана </w:t>
            </w:r>
            <w:r>
              <w:rPr>
                <w:rFonts w:eastAsia="Times New Roman"/>
                <w:color w:val="000000"/>
                <w:sz w:val="18"/>
                <w:szCs w:val="18"/>
              </w:rPr>
              <w:t>дипломной</w:t>
            </w:r>
            <w:r w:rsidRPr="00740E52">
              <w:rPr>
                <w:rFonts w:eastAsia="Times New Roman"/>
                <w:color w:val="000000"/>
                <w:sz w:val="18"/>
                <w:szCs w:val="18"/>
              </w:rPr>
              <w:t xml:space="preserve"> работы</w:t>
            </w:r>
          </w:p>
          <w:p w14:paraId="6D5EE930" w14:textId="1053CEF0" w:rsidR="00601D4A" w:rsidRPr="000757AD" w:rsidRDefault="00601D4A" w:rsidP="00601D4A">
            <w:pPr>
              <w:widowControl w:val="0"/>
              <w:autoSpaceDE w:val="0"/>
              <w:autoSpaceDN w:val="0"/>
              <w:adjustRightInd w:val="0"/>
              <w:ind w:left="-2032" w:firstLine="2032"/>
              <w:jc w:val="both"/>
              <w:rPr>
                <w:rFonts w:eastAsia="Times New Roman"/>
                <w:color w:val="000000"/>
                <w:sz w:val="18"/>
                <w:szCs w:val="18"/>
              </w:rPr>
            </w:pPr>
            <w:r>
              <w:rPr>
                <w:rFonts w:eastAsia="Times New Roman"/>
                <w:color w:val="000000"/>
                <w:sz w:val="18"/>
                <w:szCs w:val="18"/>
              </w:rPr>
              <w:tab/>
            </w:r>
          </w:p>
        </w:tc>
        <w:tc>
          <w:tcPr>
            <w:tcW w:w="2229" w:type="dxa"/>
            <w:tcBorders>
              <w:top w:val="single" w:sz="4" w:space="0" w:color="auto"/>
              <w:left w:val="single" w:sz="4" w:space="0" w:color="auto"/>
              <w:bottom w:val="single" w:sz="4" w:space="0" w:color="auto"/>
              <w:right w:val="single" w:sz="4" w:space="0" w:color="auto"/>
            </w:tcBorders>
            <w:vAlign w:val="center"/>
            <w:hideMark/>
          </w:tcPr>
          <w:p w14:paraId="6D24C567" w14:textId="77777777" w:rsidR="00601D4A" w:rsidRPr="00740E52" w:rsidRDefault="00601D4A" w:rsidP="00601D4A">
            <w:pPr>
              <w:widowControl w:val="0"/>
              <w:autoSpaceDE w:val="0"/>
              <w:autoSpaceDN w:val="0"/>
              <w:adjustRightInd w:val="0"/>
              <w:jc w:val="center"/>
              <w:rPr>
                <w:rFonts w:eastAsia="Times New Roman"/>
                <w:color w:val="000000"/>
                <w:sz w:val="18"/>
                <w:szCs w:val="18"/>
              </w:rPr>
            </w:pPr>
            <w:r>
              <w:rPr>
                <w:rFonts w:eastAsia="Times New Roman"/>
                <w:color w:val="000000"/>
                <w:sz w:val="18"/>
                <w:szCs w:val="18"/>
              </w:rPr>
              <w:t>24.04.2024</w:t>
            </w:r>
          </w:p>
        </w:tc>
        <w:tc>
          <w:tcPr>
            <w:tcW w:w="1851" w:type="dxa"/>
            <w:gridSpan w:val="2"/>
            <w:tcBorders>
              <w:top w:val="single" w:sz="4" w:space="0" w:color="auto"/>
              <w:left w:val="single" w:sz="4" w:space="0" w:color="auto"/>
              <w:bottom w:val="single" w:sz="4" w:space="0" w:color="auto"/>
              <w:right w:val="single" w:sz="4" w:space="0" w:color="auto"/>
            </w:tcBorders>
            <w:vAlign w:val="center"/>
          </w:tcPr>
          <w:p w14:paraId="36B60112" w14:textId="77777777" w:rsidR="00601D4A" w:rsidRPr="000757AD" w:rsidRDefault="00601D4A" w:rsidP="00601D4A">
            <w:pPr>
              <w:widowControl w:val="0"/>
              <w:autoSpaceDE w:val="0"/>
              <w:autoSpaceDN w:val="0"/>
              <w:adjustRightInd w:val="0"/>
              <w:jc w:val="center"/>
              <w:rPr>
                <w:rFonts w:eastAsia="Times New Roman"/>
                <w:b/>
                <w:bCs/>
                <w:color w:val="000000"/>
                <w:sz w:val="18"/>
                <w:szCs w:val="18"/>
              </w:rPr>
            </w:pPr>
          </w:p>
        </w:tc>
      </w:tr>
      <w:tr w:rsidR="00601D4A" w:rsidRPr="000757AD" w14:paraId="0504F904" w14:textId="77777777" w:rsidTr="00B84908">
        <w:trPr>
          <w:gridBefore w:val="1"/>
          <w:wBefore w:w="118" w:type="dxa"/>
        </w:trPr>
        <w:tc>
          <w:tcPr>
            <w:tcW w:w="588" w:type="dxa"/>
            <w:tcBorders>
              <w:top w:val="single" w:sz="4" w:space="0" w:color="auto"/>
              <w:left w:val="single" w:sz="4" w:space="0" w:color="auto"/>
              <w:bottom w:val="single" w:sz="4" w:space="0" w:color="auto"/>
              <w:right w:val="single" w:sz="4" w:space="0" w:color="auto"/>
            </w:tcBorders>
            <w:hideMark/>
          </w:tcPr>
          <w:p w14:paraId="507AC7ED" w14:textId="77777777" w:rsidR="00601D4A" w:rsidRPr="000757AD" w:rsidRDefault="00601D4A" w:rsidP="00601D4A">
            <w:pPr>
              <w:widowControl w:val="0"/>
              <w:autoSpaceDE w:val="0"/>
              <w:autoSpaceDN w:val="0"/>
              <w:adjustRightInd w:val="0"/>
              <w:jc w:val="center"/>
              <w:rPr>
                <w:rFonts w:eastAsia="Times New Roman"/>
                <w:b/>
                <w:bCs/>
                <w:color w:val="000000"/>
                <w:sz w:val="18"/>
                <w:szCs w:val="18"/>
              </w:rPr>
            </w:pPr>
            <w:r w:rsidRPr="000757AD">
              <w:rPr>
                <w:rFonts w:eastAsia="Times New Roman"/>
                <w:b/>
                <w:bCs/>
                <w:color w:val="000000"/>
                <w:sz w:val="18"/>
                <w:szCs w:val="18"/>
              </w:rPr>
              <w:t>2.</w:t>
            </w:r>
          </w:p>
        </w:tc>
        <w:tc>
          <w:tcPr>
            <w:tcW w:w="5052" w:type="dxa"/>
            <w:tcBorders>
              <w:top w:val="single" w:sz="4" w:space="0" w:color="auto"/>
              <w:left w:val="single" w:sz="4" w:space="0" w:color="auto"/>
              <w:bottom w:val="single" w:sz="4" w:space="0" w:color="auto"/>
              <w:right w:val="single" w:sz="4" w:space="0" w:color="auto"/>
            </w:tcBorders>
          </w:tcPr>
          <w:p w14:paraId="7A367951" w14:textId="77777777" w:rsidR="00601D4A" w:rsidRPr="00740E52" w:rsidRDefault="00601D4A" w:rsidP="00601D4A">
            <w:pPr>
              <w:widowControl w:val="0"/>
              <w:autoSpaceDE w:val="0"/>
              <w:autoSpaceDN w:val="0"/>
              <w:adjustRightInd w:val="0"/>
              <w:jc w:val="both"/>
              <w:rPr>
                <w:rFonts w:eastAsia="Times New Roman"/>
                <w:color w:val="000000"/>
                <w:sz w:val="18"/>
                <w:szCs w:val="18"/>
              </w:rPr>
            </w:pPr>
            <w:r w:rsidRPr="00740E52">
              <w:rPr>
                <w:rFonts w:eastAsia="Times New Roman"/>
                <w:color w:val="000000"/>
                <w:sz w:val="18"/>
                <w:szCs w:val="18"/>
              </w:rPr>
              <w:t>Подбор и изучение литературы</w:t>
            </w:r>
          </w:p>
          <w:p w14:paraId="7B9C25EB" w14:textId="77777777" w:rsidR="00601D4A" w:rsidRPr="000757AD" w:rsidRDefault="00601D4A" w:rsidP="00601D4A">
            <w:pPr>
              <w:widowControl w:val="0"/>
              <w:autoSpaceDE w:val="0"/>
              <w:autoSpaceDN w:val="0"/>
              <w:adjustRightInd w:val="0"/>
              <w:jc w:val="both"/>
              <w:rPr>
                <w:rFonts w:eastAsia="Times New Roman"/>
                <w:color w:val="000000"/>
                <w:sz w:val="18"/>
                <w:szCs w:val="18"/>
              </w:rPr>
            </w:pPr>
          </w:p>
        </w:tc>
        <w:tc>
          <w:tcPr>
            <w:tcW w:w="2229" w:type="dxa"/>
            <w:tcBorders>
              <w:top w:val="single" w:sz="4" w:space="0" w:color="auto"/>
              <w:left w:val="single" w:sz="4" w:space="0" w:color="auto"/>
              <w:bottom w:val="single" w:sz="4" w:space="0" w:color="auto"/>
              <w:right w:val="single" w:sz="4" w:space="0" w:color="auto"/>
            </w:tcBorders>
            <w:vAlign w:val="center"/>
            <w:hideMark/>
          </w:tcPr>
          <w:p w14:paraId="3067B503" w14:textId="77777777" w:rsidR="00601D4A" w:rsidRPr="00740E52" w:rsidRDefault="00601D4A" w:rsidP="00601D4A">
            <w:pPr>
              <w:widowControl w:val="0"/>
              <w:autoSpaceDE w:val="0"/>
              <w:autoSpaceDN w:val="0"/>
              <w:adjustRightInd w:val="0"/>
              <w:jc w:val="center"/>
              <w:rPr>
                <w:rFonts w:eastAsia="Times New Roman"/>
                <w:color w:val="000000"/>
                <w:sz w:val="18"/>
                <w:szCs w:val="18"/>
              </w:rPr>
            </w:pPr>
            <w:r>
              <w:rPr>
                <w:rFonts w:eastAsia="Times New Roman"/>
                <w:color w:val="000000"/>
                <w:sz w:val="18"/>
                <w:szCs w:val="18"/>
              </w:rPr>
              <w:t>02.05.2024</w:t>
            </w:r>
          </w:p>
        </w:tc>
        <w:tc>
          <w:tcPr>
            <w:tcW w:w="1851" w:type="dxa"/>
            <w:gridSpan w:val="2"/>
            <w:tcBorders>
              <w:top w:val="single" w:sz="4" w:space="0" w:color="auto"/>
              <w:left w:val="single" w:sz="4" w:space="0" w:color="auto"/>
              <w:bottom w:val="single" w:sz="4" w:space="0" w:color="auto"/>
              <w:right w:val="single" w:sz="4" w:space="0" w:color="auto"/>
            </w:tcBorders>
          </w:tcPr>
          <w:p w14:paraId="15980BAF" w14:textId="77777777" w:rsidR="00601D4A" w:rsidRPr="000757AD" w:rsidRDefault="00601D4A" w:rsidP="00601D4A">
            <w:pPr>
              <w:widowControl w:val="0"/>
              <w:autoSpaceDE w:val="0"/>
              <w:autoSpaceDN w:val="0"/>
              <w:adjustRightInd w:val="0"/>
              <w:rPr>
                <w:rFonts w:eastAsia="Times New Roman"/>
                <w:color w:val="000000"/>
                <w:sz w:val="18"/>
                <w:szCs w:val="18"/>
              </w:rPr>
            </w:pPr>
          </w:p>
        </w:tc>
      </w:tr>
      <w:tr w:rsidR="00601D4A" w:rsidRPr="000757AD" w14:paraId="4B353FDB" w14:textId="77777777" w:rsidTr="00B84908">
        <w:trPr>
          <w:gridBefore w:val="1"/>
          <w:wBefore w:w="118" w:type="dxa"/>
        </w:trPr>
        <w:tc>
          <w:tcPr>
            <w:tcW w:w="588" w:type="dxa"/>
            <w:tcBorders>
              <w:top w:val="single" w:sz="4" w:space="0" w:color="auto"/>
              <w:left w:val="single" w:sz="4" w:space="0" w:color="auto"/>
              <w:bottom w:val="single" w:sz="4" w:space="0" w:color="auto"/>
              <w:right w:val="single" w:sz="4" w:space="0" w:color="auto"/>
            </w:tcBorders>
            <w:hideMark/>
          </w:tcPr>
          <w:p w14:paraId="2AD1CA06" w14:textId="77777777" w:rsidR="00601D4A" w:rsidRPr="000757AD" w:rsidRDefault="00601D4A" w:rsidP="00601D4A">
            <w:pPr>
              <w:widowControl w:val="0"/>
              <w:autoSpaceDE w:val="0"/>
              <w:autoSpaceDN w:val="0"/>
              <w:adjustRightInd w:val="0"/>
              <w:jc w:val="center"/>
              <w:rPr>
                <w:rFonts w:eastAsia="Times New Roman"/>
                <w:b/>
                <w:bCs/>
                <w:color w:val="000000"/>
                <w:sz w:val="18"/>
                <w:szCs w:val="18"/>
              </w:rPr>
            </w:pPr>
            <w:r w:rsidRPr="000757AD">
              <w:rPr>
                <w:rFonts w:eastAsia="Times New Roman"/>
                <w:b/>
                <w:bCs/>
                <w:color w:val="000000"/>
                <w:sz w:val="18"/>
                <w:szCs w:val="18"/>
              </w:rPr>
              <w:t>3.</w:t>
            </w:r>
          </w:p>
        </w:tc>
        <w:tc>
          <w:tcPr>
            <w:tcW w:w="5052" w:type="dxa"/>
            <w:tcBorders>
              <w:top w:val="single" w:sz="4" w:space="0" w:color="auto"/>
              <w:left w:val="single" w:sz="4" w:space="0" w:color="auto"/>
              <w:bottom w:val="single" w:sz="4" w:space="0" w:color="auto"/>
              <w:right w:val="single" w:sz="4" w:space="0" w:color="auto"/>
            </w:tcBorders>
            <w:hideMark/>
          </w:tcPr>
          <w:p w14:paraId="4D400B2A" w14:textId="217E8B11" w:rsidR="00601D4A" w:rsidRPr="000757AD" w:rsidRDefault="00601D4A" w:rsidP="00601D4A">
            <w:pPr>
              <w:widowControl w:val="0"/>
              <w:autoSpaceDE w:val="0"/>
              <w:autoSpaceDN w:val="0"/>
              <w:adjustRightInd w:val="0"/>
              <w:jc w:val="both"/>
              <w:rPr>
                <w:rFonts w:eastAsia="Times New Roman"/>
                <w:color w:val="000000"/>
                <w:sz w:val="18"/>
                <w:szCs w:val="18"/>
              </w:rPr>
            </w:pPr>
            <w:r w:rsidRPr="00740E52">
              <w:rPr>
                <w:rFonts w:eastAsia="Times New Roman"/>
                <w:color w:val="000000"/>
                <w:sz w:val="18"/>
                <w:szCs w:val="18"/>
              </w:rPr>
              <w:t xml:space="preserve">Введение. Обоснование выбора темы, актуальность изучаемой проблемы </w:t>
            </w:r>
          </w:p>
        </w:tc>
        <w:tc>
          <w:tcPr>
            <w:tcW w:w="2229" w:type="dxa"/>
            <w:tcBorders>
              <w:top w:val="single" w:sz="4" w:space="0" w:color="auto"/>
              <w:left w:val="single" w:sz="4" w:space="0" w:color="auto"/>
              <w:bottom w:val="single" w:sz="4" w:space="0" w:color="auto"/>
              <w:right w:val="single" w:sz="4" w:space="0" w:color="auto"/>
            </w:tcBorders>
            <w:vAlign w:val="center"/>
            <w:hideMark/>
          </w:tcPr>
          <w:p w14:paraId="2CF932EF" w14:textId="77777777" w:rsidR="00601D4A" w:rsidRPr="00740E52" w:rsidRDefault="00601D4A" w:rsidP="00601D4A">
            <w:pPr>
              <w:widowControl w:val="0"/>
              <w:autoSpaceDE w:val="0"/>
              <w:autoSpaceDN w:val="0"/>
              <w:adjustRightInd w:val="0"/>
              <w:jc w:val="center"/>
              <w:rPr>
                <w:rFonts w:eastAsia="Times New Roman"/>
                <w:color w:val="000000"/>
                <w:sz w:val="18"/>
                <w:szCs w:val="18"/>
              </w:rPr>
            </w:pPr>
            <w:r>
              <w:rPr>
                <w:rFonts w:eastAsia="Times New Roman"/>
                <w:color w:val="000000"/>
                <w:sz w:val="18"/>
                <w:szCs w:val="18"/>
              </w:rPr>
              <w:t>06.05.2024</w:t>
            </w:r>
          </w:p>
        </w:tc>
        <w:tc>
          <w:tcPr>
            <w:tcW w:w="1851" w:type="dxa"/>
            <w:gridSpan w:val="2"/>
            <w:tcBorders>
              <w:top w:val="single" w:sz="4" w:space="0" w:color="auto"/>
              <w:left w:val="single" w:sz="4" w:space="0" w:color="auto"/>
              <w:bottom w:val="single" w:sz="4" w:space="0" w:color="auto"/>
              <w:right w:val="single" w:sz="4" w:space="0" w:color="auto"/>
            </w:tcBorders>
          </w:tcPr>
          <w:p w14:paraId="6F23CB25" w14:textId="77777777" w:rsidR="00601D4A" w:rsidRPr="000757AD" w:rsidRDefault="00601D4A" w:rsidP="00601D4A">
            <w:pPr>
              <w:widowControl w:val="0"/>
              <w:autoSpaceDE w:val="0"/>
              <w:autoSpaceDN w:val="0"/>
              <w:adjustRightInd w:val="0"/>
              <w:rPr>
                <w:rFonts w:eastAsia="Times New Roman"/>
                <w:color w:val="000000"/>
                <w:sz w:val="18"/>
                <w:szCs w:val="18"/>
              </w:rPr>
            </w:pPr>
          </w:p>
        </w:tc>
      </w:tr>
      <w:tr w:rsidR="00601D4A" w:rsidRPr="000757AD" w14:paraId="0EC4709A" w14:textId="77777777" w:rsidTr="00B84908">
        <w:trPr>
          <w:gridBefore w:val="1"/>
          <w:wBefore w:w="118" w:type="dxa"/>
        </w:trPr>
        <w:tc>
          <w:tcPr>
            <w:tcW w:w="588" w:type="dxa"/>
            <w:tcBorders>
              <w:top w:val="single" w:sz="4" w:space="0" w:color="auto"/>
              <w:left w:val="single" w:sz="4" w:space="0" w:color="auto"/>
              <w:bottom w:val="nil"/>
              <w:right w:val="single" w:sz="4" w:space="0" w:color="auto"/>
            </w:tcBorders>
            <w:hideMark/>
          </w:tcPr>
          <w:p w14:paraId="54DF804F" w14:textId="77777777" w:rsidR="00601D4A" w:rsidRPr="000757AD" w:rsidRDefault="00601D4A" w:rsidP="00601D4A">
            <w:pPr>
              <w:widowControl w:val="0"/>
              <w:autoSpaceDE w:val="0"/>
              <w:autoSpaceDN w:val="0"/>
              <w:adjustRightInd w:val="0"/>
              <w:jc w:val="center"/>
              <w:rPr>
                <w:rFonts w:eastAsia="Times New Roman"/>
                <w:b/>
                <w:bCs/>
                <w:color w:val="000000"/>
                <w:sz w:val="18"/>
                <w:szCs w:val="18"/>
              </w:rPr>
            </w:pPr>
            <w:r w:rsidRPr="000757AD">
              <w:rPr>
                <w:rFonts w:eastAsia="Times New Roman"/>
                <w:b/>
                <w:bCs/>
                <w:color w:val="000000"/>
                <w:sz w:val="18"/>
                <w:szCs w:val="18"/>
              </w:rPr>
              <w:t>4.</w:t>
            </w:r>
          </w:p>
        </w:tc>
        <w:tc>
          <w:tcPr>
            <w:tcW w:w="5052" w:type="dxa"/>
            <w:tcBorders>
              <w:top w:val="single" w:sz="4" w:space="0" w:color="auto"/>
              <w:left w:val="single" w:sz="4" w:space="0" w:color="auto"/>
              <w:bottom w:val="single" w:sz="4" w:space="0" w:color="auto"/>
              <w:right w:val="single" w:sz="4" w:space="0" w:color="auto"/>
            </w:tcBorders>
            <w:hideMark/>
          </w:tcPr>
          <w:p w14:paraId="1D4A490B" w14:textId="25454D54" w:rsidR="00601D4A" w:rsidRPr="000757AD" w:rsidRDefault="00601D4A" w:rsidP="00601D4A">
            <w:pPr>
              <w:widowControl w:val="0"/>
              <w:autoSpaceDE w:val="0"/>
              <w:autoSpaceDN w:val="0"/>
              <w:adjustRightInd w:val="0"/>
              <w:jc w:val="both"/>
              <w:rPr>
                <w:rFonts w:eastAsia="Times New Roman"/>
                <w:color w:val="000000"/>
                <w:sz w:val="18"/>
                <w:szCs w:val="18"/>
              </w:rPr>
            </w:pPr>
            <w:r w:rsidRPr="00740E52">
              <w:rPr>
                <w:rFonts w:eastAsia="Times New Roman"/>
                <w:color w:val="000000"/>
                <w:sz w:val="18"/>
                <w:szCs w:val="18"/>
              </w:rPr>
              <w:t xml:space="preserve">Работа над главой 1 </w:t>
            </w:r>
          </w:p>
        </w:tc>
        <w:tc>
          <w:tcPr>
            <w:tcW w:w="2229" w:type="dxa"/>
            <w:tcBorders>
              <w:top w:val="single" w:sz="4" w:space="0" w:color="auto"/>
              <w:left w:val="single" w:sz="4" w:space="0" w:color="auto"/>
              <w:bottom w:val="single" w:sz="4" w:space="0" w:color="auto"/>
              <w:right w:val="single" w:sz="4" w:space="0" w:color="auto"/>
            </w:tcBorders>
            <w:vAlign w:val="center"/>
          </w:tcPr>
          <w:p w14:paraId="45E0E584" w14:textId="77777777" w:rsidR="00601D4A" w:rsidRPr="00740E52" w:rsidRDefault="00601D4A" w:rsidP="00601D4A">
            <w:pPr>
              <w:widowControl w:val="0"/>
              <w:autoSpaceDE w:val="0"/>
              <w:autoSpaceDN w:val="0"/>
              <w:adjustRightInd w:val="0"/>
              <w:jc w:val="center"/>
              <w:rPr>
                <w:rFonts w:eastAsia="Times New Roman"/>
                <w:color w:val="000000"/>
                <w:sz w:val="18"/>
                <w:szCs w:val="18"/>
              </w:rPr>
            </w:pPr>
          </w:p>
        </w:tc>
        <w:tc>
          <w:tcPr>
            <w:tcW w:w="1851" w:type="dxa"/>
            <w:gridSpan w:val="2"/>
            <w:tcBorders>
              <w:top w:val="single" w:sz="4" w:space="0" w:color="auto"/>
              <w:left w:val="single" w:sz="4" w:space="0" w:color="auto"/>
              <w:bottom w:val="single" w:sz="4" w:space="0" w:color="auto"/>
              <w:right w:val="single" w:sz="4" w:space="0" w:color="auto"/>
            </w:tcBorders>
          </w:tcPr>
          <w:p w14:paraId="5FD1CD78" w14:textId="77777777" w:rsidR="00601D4A" w:rsidRPr="000757AD" w:rsidRDefault="00601D4A" w:rsidP="00601D4A">
            <w:pPr>
              <w:widowControl w:val="0"/>
              <w:autoSpaceDE w:val="0"/>
              <w:autoSpaceDN w:val="0"/>
              <w:adjustRightInd w:val="0"/>
              <w:rPr>
                <w:rFonts w:eastAsia="Times New Roman"/>
                <w:color w:val="000000"/>
                <w:sz w:val="18"/>
                <w:szCs w:val="18"/>
              </w:rPr>
            </w:pPr>
          </w:p>
        </w:tc>
      </w:tr>
      <w:tr w:rsidR="00601D4A" w:rsidRPr="000757AD" w14:paraId="274B431B" w14:textId="77777777" w:rsidTr="00B84908">
        <w:trPr>
          <w:gridBefore w:val="1"/>
          <w:wBefore w:w="118" w:type="dxa"/>
        </w:trPr>
        <w:tc>
          <w:tcPr>
            <w:tcW w:w="588" w:type="dxa"/>
            <w:tcBorders>
              <w:top w:val="nil"/>
              <w:left w:val="single" w:sz="4" w:space="0" w:color="auto"/>
              <w:bottom w:val="nil"/>
              <w:right w:val="single" w:sz="4" w:space="0" w:color="auto"/>
            </w:tcBorders>
          </w:tcPr>
          <w:p w14:paraId="21208F07" w14:textId="77777777" w:rsidR="00601D4A" w:rsidRPr="000757AD" w:rsidRDefault="00601D4A" w:rsidP="00601D4A">
            <w:pPr>
              <w:widowControl w:val="0"/>
              <w:autoSpaceDE w:val="0"/>
              <w:autoSpaceDN w:val="0"/>
              <w:adjustRightInd w:val="0"/>
              <w:jc w:val="center"/>
              <w:rPr>
                <w:rFonts w:eastAsia="Times New Roman"/>
                <w:color w:val="000000"/>
                <w:sz w:val="18"/>
                <w:szCs w:val="18"/>
              </w:rPr>
            </w:pPr>
          </w:p>
        </w:tc>
        <w:tc>
          <w:tcPr>
            <w:tcW w:w="5052" w:type="dxa"/>
            <w:tcBorders>
              <w:top w:val="single" w:sz="4" w:space="0" w:color="auto"/>
              <w:left w:val="single" w:sz="4" w:space="0" w:color="auto"/>
              <w:bottom w:val="single" w:sz="4" w:space="0" w:color="auto"/>
              <w:right w:val="single" w:sz="4" w:space="0" w:color="auto"/>
            </w:tcBorders>
            <w:hideMark/>
          </w:tcPr>
          <w:p w14:paraId="791BB32A" w14:textId="161029B7" w:rsidR="00601D4A" w:rsidRPr="000757AD" w:rsidRDefault="00601D4A" w:rsidP="00601D4A">
            <w:pPr>
              <w:widowControl w:val="0"/>
              <w:autoSpaceDE w:val="0"/>
              <w:autoSpaceDN w:val="0"/>
              <w:adjustRightInd w:val="0"/>
              <w:jc w:val="both"/>
              <w:rPr>
                <w:rFonts w:eastAsia="Times New Roman"/>
                <w:color w:val="000000"/>
                <w:sz w:val="18"/>
                <w:szCs w:val="18"/>
              </w:rPr>
            </w:pPr>
            <w:r w:rsidRPr="00740E52">
              <w:rPr>
                <w:rFonts w:eastAsia="Times New Roman"/>
                <w:color w:val="000000"/>
                <w:sz w:val="18"/>
                <w:szCs w:val="18"/>
              </w:rPr>
              <w:t>Консультация  руководителя</w:t>
            </w:r>
          </w:p>
        </w:tc>
        <w:tc>
          <w:tcPr>
            <w:tcW w:w="2229" w:type="dxa"/>
            <w:tcBorders>
              <w:top w:val="single" w:sz="4" w:space="0" w:color="auto"/>
              <w:left w:val="single" w:sz="4" w:space="0" w:color="auto"/>
              <w:bottom w:val="single" w:sz="4" w:space="0" w:color="auto"/>
              <w:right w:val="single" w:sz="4" w:space="0" w:color="auto"/>
            </w:tcBorders>
            <w:vAlign w:val="center"/>
          </w:tcPr>
          <w:p w14:paraId="36B5583B" w14:textId="77777777" w:rsidR="00601D4A" w:rsidRPr="00740E52" w:rsidRDefault="00601D4A" w:rsidP="00601D4A">
            <w:pPr>
              <w:widowControl w:val="0"/>
              <w:autoSpaceDE w:val="0"/>
              <w:autoSpaceDN w:val="0"/>
              <w:adjustRightInd w:val="0"/>
              <w:jc w:val="center"/>
              <w:rPr>
                <w:rFonts w:eastAsia="Times New Roman"/>
                <w:color w:val="000000"/>
                <w:sz w:val="18"/>
                <w:szCs w:val="18"/>
              </w:rPr>
            </w:pPr>
          </w:p>
        </w:tc>
        <w:tc>
          <w:tcPr>
            <w:tcW w:w="1851" w:type="dxa"/>
            <w:gridSpan w:val="2"/>
            <w:tcBorders>
              <w:top w:val="single" w:sz="4" w:space="0" w:color="auto"/>
              <w:left w:val="single" w:sz="4" w:space="0" w:color="auto"/>
              <w:bottom w:val="single" w:sz="4" w:space="0" w:color="auto"/>
              <w:right w:val="single" w:sz="4" w:space="0" w:color="auto"/>
            </w:tcBorders>
          </w:tcPr>
          <w:p w14:paraId="6606A094" w14:textId="77777777" w:rsidR="00601D4A" w:rsidRPr="000757AD" w:rsidRDefault="00601D4A" w:rsidP="00601D4A">
            <w:pPr>
              <w:widowControl w:val="0"/>
              <w:autoSpaceDE w:val="0"/>
              <w:autoSpaceDN w:val="0"/>
              <w:adjustRightInd w:val="0"/>
              <w:rPr>
                <w:rFonts w:eastAsia="Times New Roman"/>
                <w:color w:val="000000"/>
                <w:sz w:val="18"/>
                <w:szCs w:val="18"/>
              </w:rPr>
            </w:pPr>
          </w:p>
        </w:tc>
      </w:tr>
      <w:tr w:rsidR="00601D4A" w:rsidRPr="000757AD" w14:paraId="7FF95E50" w14:textId="77777777" w:rsidTr="00B84908">
        <w:trPr>
          <w:gridBefore w:val="1"/>
          <w:wBefore w:w="118" w:type="dxa"/>
          <w:cantSplit/>
        </w:trPr>
        <w:tc>
          <w:tcPr>
            <w:tcW w:w="588" w:type="dxa"/>
            <w:tcBorders>
              <w:top w:val="nil"/>
              <w:left w:val="single" w:sz="4" w:space="0" w:color="auto"/>
              <w:bottom w:val="nil"/>
              <w:right w:val="single" w:sz="4" w:space="0" w:color="auto"/>
            </w:tcBorders>
          </w:tcPr>
          <w:p w14:paraId="0D5A2785" w14:textId="77777777" w:rsidR="00601D4A" w:rsidRPr="000757AD" w:rsidRDefault="00601D4A" w:rsidP="00601D4A">
            <w:pPr>
              <w:widowControl w:val="0"/>
              <w:autoSpaceDE w:val="0"/>
              <w:autoSpaceDN w:val="0"/>
              <w:adjustRightInd w:val="0"/>
              <w:jc w:val="center"/>
              <w:rPr>
                <w:rFonts w:eastAsia="Times New Roman"/>
                <w:color w:val="000000"/>
                <w:sz w:val="18"/>
                <w:szCs w:val="18"/>
              </w:rPr>
            </w:pPr>
          </w:p>
        </w:tc>
        <w:tc>
          <w:tcPr>
            <w:tcW w:w="5052" w:type="dxa"/>
            <w:tcBorders>
              <w:top w:val="single" w:sz="4" w:space="0" w:color="auto"/>
              <w:left w:val="single" w:sz="4" w:space="0" w:color="auto"/>
              <w:bottom w:val="single" w:sz="4" w:space="0" w:color="auto"/>
              <w:right w:val="single" w:sz="4" w:space="0" w:color="auto"/>
            </w:tcBorders>
            <w:hideMark/>
          </w:tcPr>
          <w:p w14:paraId="56AAE272" w14:textId="446E0706" w:rsidR="00601D4A" w:rsidRPr="000757AD" w:rsidRDefault="00601D4A" w:rsidP="00601D4A">
            <w:pPr>
              <w:widowControl w:val="0"/>
              <w:autoSpaceDE w:val="0"/>
              <w:autoSpaceDN w:val="0"/>
              <w:adjustRightInd w:val="0"/>
              <w:jc w:val="both"/>
              <w:rPr>
                <w:rFonts w:eastAsia="Times New Roman"/>
                <w:color w:val="000000"/>
                <w:sz w:val="18"/>
                <w:szCs w:val="18"/>
              </w:rPr>
            </w:pPr>
            <w:r w:rsidRPr="00740E52">
              <w:rPr>
                <w:rFonts w:eastAsia="Times New Roman"/>
                <w:color w:val="000000"/>
                <w:sz w:val="18"/>
                <w:szCs w:val="18"/>
              </w:rPr>
              <w:t>Представление главы 1 руководителю, устранение замечаний.</w:t>
            </w:r>
          </w:p>
        </w:tc>
        <w:tc>
          <w:tcPr>
            <w:tcW w:w="2229" w:type="dxa"/>
            <w:tcBorders>
              <w:top w:val="single" w:sz="4" w:space="0" w:color="auto"/>
              <w:left w:val="single" w:sz="4" w:space="0" w:color="auto"/>
              <w:bottom w:val="single" w:sz="4" w:space="0" w:color="auto"/>
              <w:right w:val="single" w:sz="4" w:space="0" w:color="auto"/>
            </w:tcBorders>
            <w:vAlign w:val="center"/>
            <w:hideMark/>
          </w:tcPr>
          <w:p w14:paraId="74BE140A" w14:textId="77777777" w:rsidR="00601D4A" w:rsidRPr="00740E52" w:rsidRDefault="00601D4A" w:rsidP="00601D4A">
            <w:pPr>
              <w:widowControl w:val="0"/>
              <w:autoSpaceDE w:val="0"/>
              <w:autoSpaceDN w:val="0"/>
              <w:adjustRightInd w:val="0"/>
              <w:jc w:val="center"/>
              <w:rPr>
                <w:rFonts w:eastAsia="Times New Roman"/>
                <w:color w:val="000000"/>
                <w:sz w:val="18"/>
                <w:szCs w:val="18"/>
              </w:rPr>
            </w:pPr>
            <w:r>
              <w:rPr>
                <w:rFonts w:eastAsia="Times New Roman"/>
                <w:color w:val="000000"/>
                <w:sz w:val="18"/>
                <w:szCs w:val="18"/>
              </w:rPr>
              <w:t>20.05.2024</w:t>
            </w:r>
          </w:p>
        </w:tc>
        <w:tc>
          <w:tcPr>
            <w:tcW w:w="1851" w:type="dxa"/>
            <w:gridSpan w:val="2"/>
            <w:tcBorders>
              <w:top w:val="single" w:sz="4" w:space="0" w:color="auto"/>
              <w:left w:val="single" w:sz="4" w:space="0" w:color="auto"/>
              <w:bottom w:val="single" w:sz="4" w:space="0" w:color="auto"/>
              <w:right w:val="single" w:sz="4" w:space="0" w:color="auto"/>
            </w:tcBorders>
          </w:tcPr>
          <w:p w14:paraId="3B13C1AA" w14:textId="77777777" w:rsidR="00601D4A" w:rsidRPr="000757AD" w:rsidRDefault="00601D4A" w:rsidP="00601D4A">
            <w:pPr>
              <w:widowControl w:val="0"/>
              <w:autoSpaceDE w:val="0"/>
              <w:autoSpaceDN w:val="0"/>
              <w:adjustRightInd w:val="0"/>
              <w:rPr>
                <w:rFonts w:eastAsia="Times New Roman"/>
                <w:color w:val="000000"/>
                <w:sz w:val="18"/>
                <w:szCs w:val="18"/>
              </w:rPr>
            </w:pPr>
          </w:p>
        </w:tc>
      </w:tr>
      <w:tr w:rsidR="00B84908" w:rsidRPr="000757AD" w14:paraId="420E6CB9" w14:textId="77777777" w:rsidTr="00B84908">
        <w:trPr>
          <w:gridBefore w:val="1"/>
          <w:wBefore w:w="118" w:type="dxa"/>
          <w:cantSplit/>
        </w:trPr>
        <w:tc>
          <w:tcPr>
            <w:tcW w:w="588" w:type="dxa"/>
            <w:tcBorders>
              <w:top w:val="single" w:sz="4" w:space="0" w:color="auto"/>
              <w:left w:val="single" w:sz="4" w:space="0" w:color="auto"/>
              <w:bottom w:val="nil"/>
              <w:right w:val="single" w:sz="4" w:space="0" w:color="auto"/>
            </w:tcBorders>
            <w:hideMark/>
          </w:tcPr>
          <w:p w14:paraId="7FA2E03C" w14:textId="77777777" w:rsidR="00B84908" w:rsidRPr="000757AD" w:rsidRDefault="00B84908" w:rsidP="007F428A">
            <w:pPr>
              <w:widowControl w:val="0"/>
              <w:autoSpaceDE w:val="0"/>
              <w:autoSpaceDN w:val="0"/>
              <w:adjustRightInd w:val="0"/>
              <w:jc w:val="center"/>
              <w:rPr>
                <w:rFonts w:eastAsia="Times New Roman"/>
                <w:b/>
                <w:bCs/>
                <w:color w:val="000000"/>
                <w:sz w:val="18"/>
                <w:szCs w:val="18"/>
              </w:rPr>
            </w:pPr>
            <w:r w:rsidRPr="000757AD">
              <w:rPr>
                <w:rFonts w:eastAsia="Times New Roman"/>
                <w:b/>
                <w:bCs/>
                <w:color w:val="000000"/>
                <w:sz w:val="18"/>
                <w:szCs w:val="18"/>
              </w:rPr>
              <w:t>5.</w:t>
            </w:r>
          </w:p>
        </w:tc>
        <w:tc>
          <w:tcPr>
            <w:tcW w:w="5052" w:type="dxa"/>
            <w:vMerge w:val="restart"/>
            <w:tcBorders>
              <w:top w:val="single" w:sz="4" w:space="0" w:color="auto"/>
              <w:left w:val="single" w:sz="4" w:space="0" w:color="auto"/>
              <w:bottom w:val="single" w:sz="4" w:space="0" w:color="auto"/>
              <w:right w:val="single" w:sz="4" w:space="0" w:color="auto"/>
            </w:tcBorders>
            <w:hideMark/>
          </w:tcPr>
          <w:p w14:paraId="2681559C" w14:textId="77777777" w:rsidR="00B84908" w:rsidRPr="000757AD" w:rsidRDefault="00B84908" w:rsidP="007F428A">
            <w:pPr>
              <w:widowControl w:val="0"/>
              <w:autoSpaceDE w:val="0"/>
              <w:autoSpaceDN w:val="0"/>
              <w:adjustRightInd w:val="0"/>
              <w:jc w:val="both"/>
              <w:rPr>
                <w:rFonts w:eastAsia="Times New Roman"/>
                <w:color w:val="000000"/>
                <w:sz w:val="18"/>
                <w:szCs w:val="18"/>
              </w:rPr>
            </w:pPr>
            <w:r w:rsidRPr="000757AD">
              <w:rPr>
                <w:rFonts w:eastAsia="Times New Roman"/>
                <w:color w:val="000000"/>
                <w:sz w:val="18"/>
                <w:szCs w:val="18"/>
              </w:rPr>
              <w:t xml:space="preserve">Работа над главой 2. </w:t>
            </w:r>
          </w:p>
          <w:p w14:paraId="4ABE063B" w14:textId="77777777" w:rsidR="00B84908" w:rsidRPr="000757AD" w:rsidRDefault="00B84908" w:rsidP="007F428A">
            <w:pPr>
              <w:widowControl w:val="0"/>
              <w:autoSpaceDE w:val="0"/>
              <w:autoSpaceDN w:val="0"/>
              <w:adjustRightInd w:val="0"/>
              <w:jc w:val="both"/>
              <w:rPr>
                <w:rFonts w:eastAsia="Times New Roman"/>
                <w:color w:val="000000"/>
                <w:sz w:val="18"/>
                <w:szCs w:val="18"/>
              </w:rPr>
            </w:pPr>
            <w:r w:rsidRPr="000757AD">
              <w:rPr>
                <w:rFonts w:eastAsia="Times New Roman"/>
                <w:color w:val="000000"/>
                <w:sz w:val="18"/>
                <w:szCs w:val="18"/>
              </w:rPr>
              <w:t>Консультация  руководителя</w:t>
            </w:r>
          </w:p>
        </w:tc>
        <w:tc>
          <w:tcPr>
            <w:tcW w:w="2229" w:type="dxa"/>
            <w:vMerge w:val="restart"/>
            <w:tcBorders>
              <w:top w:val="single" w:sz="4" w:space="0" w:color="auto"/>
              <w:left w:val="single" w:sz="4" w:space="0" w:color="auto"/>
              <w:bottom w:val="single" w:sz="4" w:space="0" w:color="auto"/>
              <w:right w:val="single" w:sz="4" w:space="0" w:color="auto"/>
            </w:tcBorders>
            <w:vAlign w:val="center"/>
          </w:tcPr>
          <w:p w14:paraId="7701E6FD" w14:textId="77777777" w:rsidR="00B84908" w:rsidRPr="00740E52" w:rsidRDefault="00B84908" w:rsidP="007F428A">
            <w:pPr>
              <w:widowControl w:val="0"/>
              <w:autoSpaceDE w:val="0"/>
              <w:autoSpaceDN w:val="0"/>
              <w:adjustRightInd w:val="0"/>
              <w:jc w:val="center"/>
              <w:rPr>
                <w:rFonts w:eastAsia="Times New Roman"/>
                <w:color w:val="000000"/>
                <w:sz w:val="18"/>
                <w:szCs w:val="18"/>
              </w:rPr>
            </w:pPr>
          </w:p>
          <w:p w14:paraId="1F0764C9" w14:textId="77777777" w:rsidR="00B84908" w:rsidRPr="00740E52" w:rsidRDefault="00B84908" w:rsidP="007F428A">
            <w:pPr>
              <w:widowControl w:val="0"/>
              <w:autoSpaceDE w:val="0"/>
              <w:autoSpaceDN w:val="0"/>
              <w:adjustRightInd w:val="0"/>
              <w:jc w:val="center"/>
              <w:rPr>
                <w:rFonts w:eastAsia="Times New Roman"/>
                <w:color w:val="000000"/>
                <w:sz w:val="18"/>
                <w:szCs w:val="18"/>
              </w:rPr>
            </w:pPr>
          </w:p>
        </w:tc>
        <w:tc>
          <w:tcPr>
            <w:tcW w:w="1851" w:type="dxa"/>
            <w:gridSpan w:val="2"/>
            <w:vMerge w:val="restart"/>
            <w:tcBorders>
              <w:top w:val="single" w:sz="4" w:space="0" w:color="auto"/>
              <w:left w:val="single" w:sz="4" w:space="0" w:color="auto"/>
              <w:bottom w:val="single" w:sz="4" w:space="0" w:color="auto"/>
              <w:right w:val="single" w:sz="4" w:space="0" w:color="auto"/>
            </w:tcBorders>
          </w:tcPr>
          <w:p w14:paraId="79B223A5" w14:textId="77777777" w:rsidR="00B84908" w:rsidRPr="000757AD" w:rsidRDefault="00B84908" w:rsidP="007F428A">
            <w:pPr>
              <w:widowControl w:val="0"/>
              <w:autoSpaceDE w:val="0"/>
              <w:autoSpaceDN w:val="0"/>
              <w:adjustRightInd w:val="0"/>
              <w:rPr>
                <w:rFonts w:eastAsia="Times New Roman"/>
                <w:color w:val="000000"/>
                <w:sz w:val="18"/>
                <w:szCs w:val="18"/>
              </w:rPr>
            </w:pPr>
          </w:p>
        </w:tc>
      </w:tr>
      <w:tr w:rsidR="00B84908" w:rsidRPr="000757AD" w14:paraId="3C6674C7" w14:textId="77777777" w:rsidTr="00B84908">
        <w:trPr>
          <w:gridBefore w:val="1"/>
          <w:wBefore w:w="118" w:type="dxa"/>
          <w:cantSplit/>
        </w:trPr>
        <w:tc>
          <w:tcPr>
            <w:tcW w:w="588" w:type="dxa"/>
            <w:tcBorders>
              <w:top w:val="nil"/>
              <w:left w:val="single" w:sz="4" w:space="0" w:color="auto"/>
              <w:bottom w:val="nil"/>
              <w:right w:val="single" w:sz="4" w:space="0" w:color="auto"/>
            </w:tcBorders>
          </w:tcPr>
          <w:p w14:paraId="3E6DD1BE" w14:textId="77777777" w:rsidR="00B84908" w:rsidRPr="000757AD" w:rsidRDefault="00B84908" w:rsidP="007F428A">
            <w:pPr>
              <w:widowControl w:val="0"/>
              <w:autoSpaceDE w:val="0"/>
              <w:autoSpaceDN w:val="0"/>
              <w:adjustRightInd w:val="0"/>
              <w:rPr>
                <w:rFonts w:eastAsia="Times New Roman"/>
                <w:color w:val="000000"/>
                <w:sz w:val="18"/>
                <w:szCs w:val="18"/>
              </w:rPr>
            </w:pPr>
          </w:p>
        </w:tc>
        <w:tc>
          <w:tcPr>
            <w:tcW w:w="5052" w:type="dxa"/>
            <w:vMerge/>
            <w:tcBorders>
              <w:top w:val="single" w:sz="4" w:space="0" w:color="auto"/>
              <w:left w:val="single" w:sz="4" w:space="0" w:color="auto"/>
              <w:bottom w:val="single" w:sz="4" w:space="0" w:color="auto"/>
              <w:right w:val="single" w:sz="4" w:space="0" w:color="auto"/>
            </w:tcBorders>
            <w:vAlign w:val="center"/>
            <w:hideMark/>
          </w:tcPr>
          <w:p w14:paraId="16144C61" w14:textId="77777777" w:rsidR="00B84908" w:rsidRPr="000757AD" w:rsidRDefault="00B84908" w:rsidP="007F428A">
            <w:pPr>
              <w:rPr>
                <w:rFonts w:eastAsia="Times New Roman"/>
                <w:color w:val="000000"/>
                <w:sz w:val="18"/>
                <w:szCs w:val="18"/>
              </w:rPr>
            </w:pPr>
          </w:p>
        </w:tc>
        <w:tc>
          <w:tcPr>
            <w:tcW w:w="2229" w:type="dxa"/>
            <w:vMerge/>
            <w:tcBorders>
              <w:top w:val="single" w:sz="4" w:space="0" w:color="auto"/>
              <w:left w:val="single" w:sz="4" w:space="0" w:color="auto"/>
              <w:bottom w:val="single" w:sz="4" w:space="0" w:color="auto"/>
              <w:right w:val="single" w:sz="4" w:space="0" w:color="auto"/>
            </w:tcBorders>
            <w:vAlign w:val="center"/>
            <w:hideMark/>
          </w:tcPr>
          <w:p w14:paraId="23C2DD5D" w14:textId="77777777" w:rsidR="00B84908" w:rsidRPr="000757AD" w:rsidRDefault="00B84908" w:rsidP="007F428A">
            <w:pPr>
              <w:rPr>
                <w:rFonts w:eastAsia="Times New Roman"/>
                <w:color w:val="000000"/>
                <w:sz w:val="18"/>
                <w:szCs w:val="18"/>
              </w:rPr>
            </w:pPr>
          </w:p>
        </w:tc>
        <w:tc>
          <w:tcPr>
            <w:tcW w:w="1851" w:type="dxa"/>
            <w:gridSpan w:val="2"/>
            <w:vMerge/>
            <w:tcBorders>
              <w:top w:val="single" w:sz="4" w:space="0" w:color="auto"/>
              <w:left w:val="single" w:sz="4" w:space="0" w:color="auto"/>
              <w:bottom w:val="single" w:sz="4" w:space="0" w:color="auto"/>
              <w:right w:val="single" w:sz="4" w:space="0" w:color="auto"/>
            </w:tcBorders>
            <w:vAlign w:val="center"/>
            <w:hideMark/>
          </w:tcPr>
          <w:p w14:paraId="05B2EE23" w14:textId="77777777" w:rsidR="00B84908" w:rsidRPr="000757AD" w:rsidRDefault="00B84908" w:rsidP="007F428A">
            <w:pPr>
              <w:rPr>
                <w:rFonts w:eastAsia="Times New Roman"/>
                <w:color w:val="000000"/>
                <w:sz w:val="18"/>
                <w:szCs w:val="18"/>
              </w:rPr>
            </w:pPr>
          </w:p>
        </w:tc>
      </w:tr>
      <w:tr w:rsidR="00B84908" w:rsidRPr="000757AD" w14:paraId="42184EA6" w14:textId="77777777" w:rsidTr="00B84908">
        <w:trPr>
          <w:gridBefore w:val="1"/>
          <w:wBefore w:w="118" w:type="dxa"/>
          <w:cantSplit/>
        </w:trPr>
        <w:tc>
          <w:tcPr>
            <w:tcW w:w="588" w:type="dxa"/>
            <w:tcBorders>
              <w:top w:val="nil"/>
              <w:left w:val="single" w:sz="4" w:space="0" w:color="auto"/>
              <w:bottom w:val="nil"/>
              <w:right w:val="single" w:sz="4" w:space="0" w:color="auto"/>
            </w:tcBorders>
            <w:hideMark/>
          </w:tcPr>
          <w:p w14:paraId="419ADBBF" w14:textId="77777777" w:rsidR="00B84908" w:rsidRPr="000757AD" w:rsidRDefault="00B84908" w:rsidP="007F428A">
            <w:pPr>
              <w:widowControl w:val="0"/>
              <w:autoSpaceDE w:val="0"/>
              <w:autoSpaceDN w:val="0"/>
              <w:adjustRightInd w:val="0"/>
              <w:rPr>
                <w:rFonts w:eastAsia="Times New Roman"/>
                <w:color w:val="000000"/>
                <w:sz w:val="18"/>
                <w:szCs w:val="18"/>
              </w:rPr>
            </w:pPr>
          </w:p>
        </w:tc>
        <w:tc>
          <w:tcPr>
            <w:tcW w:w="5052" w:type="dxa"/>
            <w:tcBorders>
              <w:top w:val="single" w:sz="4" w:space="0" w:color="auto"/>
              <w:left w:val="single" w:sz="4" w:space="0" w:color="auto"/>
              <w:bottom w:val="single" w:sz="4" w:space="0" w:color="auto"/>
              <w:right w:val="single" w:sz="4" w:space="0" w:color="auto"/>
            </w:tcBorders>
            <w:hideMark/>
          </w:tcPr>
          <w:p w14:paraId="6CED05FA" w14:textId="77777777" w:rsidR="00B84908" w:rsidRPr="000757AD" w:rsidRDefault="00B84908" w:rsidP="007F428A">
            <w:pPr>
              <w:widowControl w:val="0"/>
              <w:autoSpaceDE w:val="0"/>
              <w:autoSpaceDN w:val="0"/>
              <w:adjustRightInd w:val="0"/>
              <w:jc w:val="both"/>
              <w:rPr>
                <w:rFonts w:eastAsia="Times New Roman"/>
                <w:color w:val="000000"/>
                <w:sz w:val="18"/>
                <w:szCs w:val="18"/>
              </w:rPr>
            </w:pPr>
            <w:r w:rsidRPr="000757AD">
              <w:rPr>
                <w:rFonts w:eastAsia="Times New Roman"/>
                <w:color w:val="000000"/>
                <w:sz w:val="18"/>
                <w:szCs w:val="18"/>
              </w:rPr>
              <w:t>Представление главы 2 руководителю, устранение замечаний.</w:t>
            </w:r>
          </w:p>
        </w:tc>
        <w:tc>
          <w:tcPr>
            <w:tcW w:w="2229" w:type="dxa"/>
            <w:tcBorders>
              <w:top w:val="single" w:sz="4" w:space="0" w:color="auto"/>
              <w:left w:val="single" w:sz="4" w:space="0" w:color="auto"/>
              <w:bottom w:val="single" w:sz="4" w:space="0" w:color="auto"/>
              <w:right w:val="single" w:sz="4" w:space="0" w:color="auto"/>
            </w:tcBorders>
            <w:vAlign w:val="center"/>
            <w:hideMark/>
          </w:tcPr>
          <w:p w14:paraId="5C0B2E9F" w14:textId="77777777" w:rsidR="00B84908" w:rsidRPr="00740E52" w:rsidRDefault="00B84908" w:rsidP="007F428A">
            <w:pPr>
              <w:widowControl w:val="0"/>
              <w:autoSpaceDE w:val="0"/>
              <w:autoSpaceDN w:val="0"/>
              <w:adjustRightInd w:val="0"/>
              <w:jc w:val="center"/>
              <w:rPr>
                <w:rFonts w:eastAsia="Times New Roman"/>
                <w:color w:val="000000"/>
                <w:sz w:val="18"/>
                <w:szCs w:val="18"/>
              </w:rPr>
            </w:pPr>
            <w:r>
              <w:rPr>
                <w:rFonts w:eastAsia="Times New Roman"/>
                <w:color w:val="000000"/>
                <w:sz w:val="18"/>
                <w:szCs w:val="18"/>
              </w:rPr>
              <w:t>27.05.2024</w:t>
            </w:r>
          </w:p>
        </w:tc>
        <w:tc>
          <w:tcPr>
            <w:tcW w:w="1851" w:type="dxa"/>
            <w:gridSpan w:val="2"/>
            <w:tcBorders>
              <w:top w:val="single" w:sz="4" w:space="0" w:color="auto"/>
              <w:left w:val="single" w:sz="4" w:space="0" w:color="auto"/>
              <w:bottom w:val="single" w:sz="4" w:space="0" w:color="auto"/>
              <w:right w:val="single" w:sz="4" w:space="0" w:color="auto"/>
            </w:tcBorders>
          </w:tcPr>
          <w:p w14:paraId="34086BB2" w14:textId="77777777" w:rsidR="00B84908" w:rsidRPr="000757AD" w:rsidRDefault="00B84908" w:rsidP="007F428A">
            <w:pPr>
              <w:widowControl w:val="0"/>
              <w:autoSpaceDE w:val="0"/>
              <w:autoSpaceDN w:val="0"/>
              <w:adjustRightInd w:val="0"/>
              <w:rPr>
                <w:rFonts w:eastAsia="Times New Roman"/>
                <w:color w:val="000000"/>
                <w:sz w:val="18"/>
                <w:szCs w:val="18"/>
              </w:rPr>
            </w:pPr>
          </w:p>
        </w:tc>
      </w:tr>
      <w:tr w:rsidR="00B84908" w:rsidRPr="000757AD" w14:paraId="7554F31D" w14:textId="77777777" w:rsidTr="00B84908">
        <w:trPr>
          <w:gridBefore w:val="1"/>
          <w:wBefore w:w="118" w:type="dxa"/>
          <w:cantSplit/>
        </w:trPr>
        <w:tc>
          <w:tcPr>
            <w:tcW w:w="588" w:type="dxa"/>
            <w:tcBorders>
              <w:top w:val="single" w:sz="4" w:space="0" w:color="auto"/>
              <w:left w:val="single" w:sz="4" w:space="0" w:color="auto"/>
              <w:bottom w:val="single" w:sz="4" w:space="0" w:color="auto"/>
              <w:right w:val="single" w:sz="4" w:space="0" w:color="auto"/>
            </w:tcBorders>
            <w:hideMark/>
          </w:tcPr>
          <w:p w14:paraId="398E1EFB" w14:textId="77777777" w:rsidR="00B84908" w:rsidRPr="000757AD" w:rsidRDefault="00B84908" w:rsidP="007F428A">
            <w:pPr>
              <w:widowControl w:val="0"/>
              <w:autoSpaceDE w:val="0"/>
              <w:autoSpaceDN w:val="0"/>
              <w:adjustRightInd w:val="0"/>
              <w:jc w:val="center"/>
              <w:rPr>
                <w:rFonts w:eastAsia="Times New Roman"/>
                <w:b/>
                <w:bCs/>
                <w:color w:val="000000"/>
                <w:sz w:val="18"/>
                <w:szCs w:val="18"/>
              </w:rPr>
            </w:pPr>
            <w:r w:rsidRPr="000757AD">
              <w:rPr>
                <w:rFonts w:eastAsia="Times New Roman"/>
                <w:b/>
                <w:bCs/>
                <w:color w:val="000000"/>
                <w:sz w:val="18"/>
                <w:szCs w:val="18"/>
              </w:rPr>
              <w:t>6.</w:t>
            </w:r>
          </w:p>
        </w:tc>
        <w:tc>
          <w:tcPr>
            <w:tcW w:w="5052" w:type="dxa"/>
            <w:tcBorders>
              <w:top w:val="single" w:sz="4" w:space="0" w:color="auto"/>
              <w:left w:val="single" w:sz="4" w:space="0" w:color="auto"/>
              <w:bottom w:val="single" w:sz="4" w:space="0" w:color="auto"/>
              <w:right w:val="single" w:sz="4" w:space="0" w:color="auto"/>
            </w:tcBorders>
            <w:hideMark/>
          </w:tcPr>
          <w:p w14:paraId="1C475382" w14:textId="77777777" w:rsidR="00B84908" w:rsidRPr="000757AD" w:rsidRDefault="00B84908" w:rsidP="007F428A">
            <w:pPr>
              <w:widowControl w:val="0"/>
              <w:autoSpaceDE w:val="0"/>
              <w:autoSpaceDN w:val="0"/>
              <w:adjustRightInd w:val="0"/>
              <w:jc w:val="both"/>
              <w:rPr>
                <w:rFonts w:eastAsia="Times New Roman"/>
                <w:color w:val="000000"/>
                <w:sz w:val="18"/>
                <w:szCs w:val="18"/>
              </w:rPr>
            </w:pPr>
            <w:r w:rsidRPr="000757AD">
              <w:rPr>
                <w:rFonts w:eastAsia="Times New Roman"/>
                <w:color w:val="000000"/>
                <w:sz w:val="18"/>
                <w:szCs w:val="18"/>
              </w:rPr>
              <w:t>Заключение</w:t>
            </w:r>
          </w:p>
        </w:tc>
        <w:tc>
          <w:tcPr>
            <w:tcW w:w="2229" w:type="dxa"/>
            <w:tcBorders>
              <w:top w:val="single" w:sz="4" w:space="0" w:color="auto"/>
              <w:left w:val="single" w:sz="4" w:space="0" w:color="auto"/>
              <w:bottom w:val="single" w:sz="4" w:space="0" w:color="auto"/>
              <w:right w:val="single" w:sz="4" w:space="0" w:color="auto"/>
            </w:tcBorders>
            <w:vAlign w:val="center"/>
            <w:hideMark/>
          </w:tcPr>
          <w:p w14:paraId="775B7146" w14:textId="77777777" w:rsidR="00B84908" w:rsidRPr="00740E52" w:rsidRDefault="00B84908" w:rsidP="007F428A">
            <w:pPr>
              <w:widowControl w:val="0"/>
              <w:autoSpaceDE w:val="0"/>
              <w:autoSpaceDN w:val="0"/>
              <w:adjustRightInd w:val="0"/>
              <w:jc w:val="center"/>
              <w:rPr>
                <w:rFonts w:eastAsia="Times New Roman"/>
                <w:color w:val="000000"/>
                <w:sz w:val="18"/>
                <w:szCs w:val="18"/>
              </w:rPr>
            </w:pPr>
            <w:r>
              <w:rPr>
                <w:rFonts w:eastAsia="Times New Roman"/>
                <w:color w:val="000000"/>
                <w:sz w:val="18"/>
                <w:szCs w:val="18"/>
              </w:rPr>
              <w:t>31.05.2024</w:t>
            </w:r>
          </w:p>
        </w:tc>
        <w:tc>
          <w:tcPr>
            <w:tcW w:w="1851" w:type="dxa"/>
            <w:gridSpan w:val="2"/>
            <w:tcBorders>
              <w:top w:val="single" w:sz="4" w:space="0" w:color="auto"/>
              <w:left w:val="single" w:sz="4" w:space="0" w:color="auto"/>
              <w:bottom w:val="single" w:sz="4" w:space="0" w:color="auto"/>
              <w:right w:val="single" w:sz="4" w:space="0" w:color="auto"/>
            </w:tcBorders>
          </w:tcPr>
          <w:p w14:paraId="0A157C79" w14:textId="77777777" w:rsidR="00B84908" w:rsidRPr="000757AD" w:rsidRDefault="00B84908" w:rsidP="007F428A">
            <w:pPr>
              <w:widowControl w:val="0"/>
              <w:autoSpaceDE w:val="0"/>
              <w:autoSpaceDN w:val="0"/>
              <w:adjustRightInd w:val="0"/>
              <w:rPr>
                <w:rFonts w:eastAsia="Times New Roman"/>
                <w:color w:val="000000"/>
                <w:sz w:val="18"/>
                <w:szCs w:val="18"/>
              </w:rPr>
            </w:pPr>
          </w:p>
        </w:tc>
      </w:tr>
      <w:tr w:rsidR="00B84908" w:rsidRPr="000757AD" w14:paraId="7FCE7B2A" w14:textId="77777777" w:rsidTr="00B84908">
        <w:trPr>
          <w:gridBefore w:val="1"/>
          <w:wBefore w:w="118" w:type="dxa"/>
          <w:cantSplit/>
        </w:trPr>
        <w:tc>
          <w:tcPr>
            <w:tcW w:w="588" w:type="dxa"/>
            <w:tcBorders>
              <w:top w:val="single" w:sz="4" w:space="0" w:color="auto"/>
              <w:left w:val="single" w:sz="4" w:space="0" w:color="auto"/>
              <w:bottom w:val="single" w:sz="4" w:space="0" w:color="auto"/>
              <w:right w:val="single" w:sz="4" w:space="0" w:color="auto"/>
            </w:tcBorders>
            <w:hideMark/>
          </w:tcPr>
          <w:p w14:paraId="56FF9279" w14:textId="77777777" w:rsidR="00B84908" w:rsidRPr="000757AD" w:rsidRDefault="00B84908" w:rsidP="007F428A">
            <w:pPr>
              <w:widowControl w:val="0"/>
              <w:autoSpaceDE w:val="0"/>
              <w:autoSpaceDN w:val="0"/>
              <w:adjustRightInd w:val="0"/>
              <w:jc w:val="center"/>
              <w:rPr>
                <w:rFonts w:eastAsia="Times New Roman"/>
                <w:b/>
                <w:bCs/>
                <w:color w:val="000000"/>
                <w:sz w:val="18"/>
                <w:szCs w:val="18"/>
              </w:rPr>
            </w:pPr>
            <w:r w:rsidRPr="000757AD">
              <w:rPr>
                <w:rFonts w:eastAsia="Times New Roman"/>
                <w:b/>
                <w:bCs/>
                <w:color w:val="000000"/>
                <w:sz w:val="18"/>
                <w:szCs w:val="18"/>
              </w:rPr>
              <w:t>7.</w:t>
            </w:r>
          </w:p>
        </w:tc>
        <w:tc>
          <w:tcPr>
            <w:tcW w:w="5052" w:type="dxa"/>
            <w:tcBorders>
              <w:top w:val="single" w:sz="4" w:space="0" w:color="auto"/>
              <w:left w:val="single" w:sz="4" w:space="0" w:color="auto"/>
              <w:bottom w:val="single" w:sz="4" w:space="0" w:color="auto"/>
              <w:right w:val="single" w:sz="4" w:space="0" w:color="auto"/>
            </w:tcBorders>
            <w:hideMark/>
          </w:tcPr>
          <w:p w14:paraId="25A31E60" w14:textId="78E0A032" w:rsidR="00B84908" w:rsidRPr="000757AD" w:rsidRDefault="00601D4A" w:rsidP="007F428A">
            <w:pPr>
              <w:widowControl w:val="0"/>
              <w:autoSpaceDE w:val="0"/>
              <w:autoSpaceDN w:val="0"/>
              <w:adjustRightInd w:val="0"/>
              <w:jc w:val="both"/>
              <w:rPr>
                <w:rFonts w:eastAsia="Times New Roman"/>
                <w:color w:val="000000"/>
                <w:sz w:val="18"/>
                <w:szCs w:val="18"/>
              </w:rPr>
            </w:pPr>
            <w:r w:rsidRPr="00740E52">
              <w:rPr>
                <w:rFonts w:eastAsia="Times New Roman"/>
                <w:color w:val="000000"/>
                <w:sz w:val="18"/>
                <w:szCs w:val="18"/>
              </w:rPr>
              <w:t xml:space="preserve">Доработка </w:t>
            </w:r>
            <w:r>
              <w:rPr>
                <w:rFonts w:eastAsia="Times New Roman"/>
                <w:color w:val="000000"/>
                <w:sz w:val="18"/>
                <w:szCs w:val="18"/>
              </w:rPr>
              <w:t>дипломной</w:t>
            </w:r>
            <w:r w:rsidRPr="00740E52">
              <w:rPr>
                <w:rFonts w:eastAsia="Times New Roman"/>
                <w:color w:val="000000"/>
                <w:sz w:val="18"/>
                <w:szCs w:val="18"/>
              </w:rPr>
              <w:t xml:space="preserve"> работы с учетом замечаний руководителя.</w:t>
            </w:r>
          </w:p>
        </w:tc>
        <w:tc>
          <w:tcPr>
            <w:tcW w:w="2229" w:type="dxa"/>
            <w:tcBorders>
              <w:top w:val="single" w:sz="4" w:space="0" w:color="auto"/>
              <w:left w:val="single" w:sz="4" w:space="0" w:color="auto"/>
              <w:bottom w:val="single" w:sz="4" w:space="0" w:color="auto"/>
              <w:right w:val="single" w:sz="4" w:space="0" w:color="auto"/>
            </w:tcBorders>
            <w:vAlign w:val="center"/>
            <w:hideMark/>
          </w:tcPr>
          <w:p w14:paraId="7DD10A5C" w14:textId="77777777" w:rsidR="00B84908" w:rsidRPr="00740E52" w:rsidRDefault="00B84908" w:rsidP="007F428A">
            <w:pPr>
              <w:widowControl w:val="0"/>
              <w:autoSpaceDE w:val="0"/>
              <w:autoSpaceDN w:val="0"/>
              <w:adjustRightInd w:val="0"/>
              <w:jc w:val="center"/>
              <w:rPr>
                <w:rFonts w:eastAsia="Times New Roman"/>
                <w:color w:val="000000"/>
                <w:sz w:val="18"/>
                <w:szCs w:val="18"/>
              </w:rPr>
            </w:pPr>
            <w:r>
              <w:rPr>
                <w:rFonts w:eastAsia="Times New Roman"/>
                <w:color w:val="000000"/>
                <w:sz w:val="18"/>
                <w:szCs w:val="18"/>
              </w:rPr>
              <w:t>03.06.2024</w:t>
            </w:r>
          </w:p>
        </w:tc>
        <w:tc>
          <w:tcPr>
            <w:tcW w:w="1851" w:type="dxa"/>
            <w:gridSpan w:val="2"/>
            <w:tcBorders>
              <w:top w:val="single" w:sz="4" w:space="0" w:color="auto"/>
              <w:left w:val="single" w:sz="4" w:space="0" w:color="auto"/>
              <w:bottom w:val="single" w:sz="4" w:space="0" w:color="auto"/>
              <w:right w:val="single" w:sz="4" w:space="0" w:color="auto"/>
            </w:tcBorders>
          </w:tcPr>
          <w:p w14:paraId="5787622F" w14:textId="77777777" w:rsidR="00B84908" w:rsidRPr="000757AD" w:rsidRDefault="00B84908" w:rsidP="007F428A">
            <w:pPr>
              <w:widowControl w:val="0"/>
              <w:autoSpaceDE w:val="0"/>
              <w:autoSpaceDN w:val="0"/>
              <w:adjustRightInd w:val="0"/>
              <w:rPr>
                <w:rFonts w:eastAsia="Times New Roman"/>
                <w:color w:val="000000"/>
                <w:sz w:val="18"/>
                <w:szCs w:val="18"/>
              </w:rPr>
            </w:pPr>
          </w:p>
        </w:tc>
      </w:tr>
      <w:tr w:rsidR="00601D4A" w:rsidRPr="000757AD" w14:paraId="5DCE3A50" w14:textId="77777777" w:rsidTr="00B84908">
        <w:trPr>
          <w:gridBefore w:val="1"/>
          <w:wBefore w:w="118" w:type="dxa"/>
          <w:trHeight w:val="345"/>
        </w:trPr>
        <w:tc>
          <w:tcPr>
            <w:tcW w:w="588" w:type="dxa"/>
            <w:tcBorders>
              <w:top w:val="single" w:sz="4" w:space="0" w:color="auto"/>
              <w:left w:val="single" w:sz="4" w:space="0" w:color="auto"/>
              <w:bottom w:val="single" w:sz="4" w:space="0" w:color="auto"/>
              <w:right w:val="single" w:sz="4" w:space="0" w:color="auto"/>
            </w:tcBorders>
            <w:hideMark/>
          </w:tcPr>
          <w:p w14:paraId="2F57EF26" w14:textId="77777777" w:rsidR="00601D4A" w:rsidRPr="000757AD" w:rsidRDefault="00601D4A" w:rsidP="00601D4A">
            <w:pPr>
              <w:widowControl w:val="0"/>
              <w:autoSpaceDE w:val="0"/>
              <w:autoSpaceDN w:val="0"/>
              <w:adjustRightInd w:val="0"/>
              <w:jc w:val="center"/>
              <w:rPr>
                <w:rFonts w:eastAsia="Times New Roman"/>
                <w:b/>
                <w:bCs/>
                <w:color w:val="000000"/>
                <w:sz w:val="18"/>
                <w:szCs w:val="18"/>
              </w:rPr>
            </w:pPr>
            <w:r w:rsidRPr="000757AD">
              <w:rPr>
                <w:rFonts w:eastAsia="Times New Roman"/>
                <w:b/>
                <w:bCs/>
                <w:color w:val="000000"/>
                <w:sz w:val="18"/>
                <w:szCs w:val="18"/>
              </w:rPr>
              <w:t>8.</w:t>
            </w:r>
          </w:p>
        </w:tc>
        <w:tc>
          <w:tcPr>
            <w:tcW w:w="5052" w:type="dxa"/>
            <w:tcBorders>
              <w:top w:val="single" w:sz="4" w:space="0" w:color="auto"/>
              <w:left w:val="single" w:sz="4" w:space="0" w:color="auto"/>
              <w:bottom w:val="single" w:sz="4" w:space="0" w:color="auto"/>
              <w:right w:val="single" w:sz="4" w:space="0" w:color="auto"/>
            </w:tcBorders>
            <w:hideMark/>
          </w:tcPr>
          <w:p w14:paraId="5B7E4611" w14:textId="5732F0EA" w:rsidR="00601D4A" w:rsidRPr="000757AD" w:rsidRDefault="00601D4A" w:rsidP="00601D4A">
            <w:pPr>
              <w:widowControl w:val="0"/>
              <w:autoSpaceDE w:val="0"/>
              <w:autoSpaceDN w:val="0"/>
              <w:adjustRightInd w:val="0"/>
              <w:jc w:val="both"/>
              <w:rPr>
                <w:rFonts w:eastAsia="Times New Roman"/>
                <w:color w:val="000000"/>
                <w:sz w:val="18"/>
                <w:szCs w:val="18"/>
              </w:rPr>
            </w:pPr>
            <w:r w:rsidRPr="00740E52">
              <w:rPr>
                <w:rFonts w:eastAsia="Times New Roman"/>
                <w:color w:val="000000"/>
                <w:sz w:val="18"/>
                <w:szCs w:val="18"/>
              </w:rPr>
              <w:t xml:space="preserve">Завершение, окончательное оформление </w:t>
            </w:r>
            <w:r>
              <w:rPr>
                <w:rFonts w:eastAsia="Times New Roman"/>
                <w:color w:val="000000"/>
                <w:sz w:val="18"/>
                <w:szCs w:val="18"/>
              </w:rPr>
              <w:t>дипломной</w:t>
            </w:r>
            <w:r w:rsidRPr="00740E52">
              <w:rPr>
                <w:rFonts w:eastAsia="Times New Roman"/>
                <w:color w:val="000000"/>
                <w:sz w:val="18"/>
                <w:szCs w:val="18"/>
              </w:rPr>
              <w:t xml:space="preserve"> работы и представление руководителю</w:t>
            </w:r>
          </w:p>
        </w:tc>
        <w:tc>
          <w:tcPr>
            <w:tcW w:w="2229" w:type="dxa"/>
            <w:tcBorders>
              <w:top w:val="single" w:sz="4" w:space="0" w:color="auto"/>
              <w:left w:val="single" w:sz="4" w:space="0" w:color="auto"/>
              <w:bottom w:val="single" w:sz="4" w:space="0" w:color="auto"/>
              <w:right w:val="single" w:sz="4" w:space="0" w:color="auto"/>
            </w:tcBorders>
            <w:vAlign w:val="center"/>
            <w:hideMark/>
          </w:tcPr>
          <w:p w14:paraId="1652DC09" w14:textId="77777777" w:rsidR="00601D4A" w:rsidRPr="00740E52" w:rsidRDefault="00601D4A" w:rsidP="00601D4A">
            <w:pPr>
              <w:widowControl w:val="0"/>
              <w:autoSpaceDE w:val="0"/>
              <w:autoSpaceDN w:val="0"/>
              <w:adjustRightInd w:val="0"/>
              <w:jc w:val="center"/>
              <w:rPr>
                <w:rFonts w:eastAsia="Times New Roman"/>
                <w:color w:val="000000"/>
                <w:sz w:val="18"/>
                <w:szCs w:val="18"/>
              </w:rPr>
            </w:pPr>
            <w:r>
              <w:rPr>
                <w:rFonts w:eastAsia="Times New Roman"/>
                <w:color w:val="000000"/>
                <w:sz w:val="18"/>
                <w:szCs w:val="18"/>
              </w:rPr>
              <w:t>07.06.2024</w:t>
            </w:r>
          </w:p>
        </w:tc>
        <w:tc>
          <w:tcPr>
            <w:tcW w:w="1851" w:type="dxa"/>
            <w:gridSpan w:val="2"/>
            <w:tcBorders>
              <w:top w:val="single" w:sz="4" w:space="0" w:color="auto"/>
              <w:left w:val="single" w:sz="4" w:space="0" w:color="auto"/>
              <w:bottom w:val="single" w:sz="4" w:space="0" w:color="auto"/>
              <w:right w:val="single" w:sz="4" w:space="0" w:color="auto"/>
            </w:tcBorders>
          </w:tcPr>
          <w:p w14:paraId="03D0014B" w14:textId="77777777" w:rsidR="00601D4A" w:rsidRPr="000757AD" w:rsidRDefault="00601D4A" w:rsidP="00601D4A">
            <w:pPr>
              <w:widowControl w:val="0"/>
              <w:autoSpaceDE w:val="0"/>
              <w:autoSpaceDN w:val="0"/>
              <w:adjustRightInd w:val="0"/>
              <w:rPr>
                <w:rFonts w:eastAsia="Times New Roman"/>
                <w:color w:val="000000"/>
                <w:sz w:val="18"/>
                <w:szCs w:val="18"/>
              </w:rPr>
            </w:pPr>
          </w:p>
        </w:tc>
      </w:tr>
      <w:tr w:rsidR="00601D4A" w:rsidRPr="000757AD" w14:paraId="43B61482" w14:textId="77777777" w:rsidTr="00B84908">
        <w:trPr>
          <w:gridBefore w:val="1"/>
          <w:wBefore w:w="118" w:type="dxa"/>
          <w:trHeight w:val="495"/>
        </w:trPr>
        <w:tc>
          <w:tcPr>
            <w:tcW w:w="588" w:type="dxa"/>
            <w:tcBorders>
              <w:top w:val="single" w:sz="4" w:space="0" w:color="auto"/>
              <w:left w:val="single" w:sz="4" w:space="0" w:color="auto"/>
              <w:bottom w:val="single" w:sz="4" w:space="0" w:color="auto"/>
              <w:right w:val="single" w:sz="4" w:space="0" w:color="auto"/>
            </w:tcBorders>
            <w:hideMark/>
          </w:tcPr>
          <w:p w14:paraId="4BA00560" w14:textId="77777777" w:rsidR="00601D4A" w:rsidRPr="000757AD" w:rsidRDefault="00601D4A" w:rsidP="00601D4A">
            <w:pPr>
              <w:widowControl w:val="0"/>
              <w:autoSpaceDE w:val="0"/>
              <w:autoSpaceDN w:val="0"/>
              <w:adjustRightInd w:val="0"/>
              <w:jc w:val="center"/>
              <w:rPr>
                <w:rFonts w:eastAsia="Times New Roman"/>
                <w:b/>
                <w:bCs/>
                <w:color w:val="000000"/>
                <w:sz w:val="18"/>
                <w:szCs w:val="18"/>
              </w:rPr>
            </w:pPr>
            <w:r w:rsidRPr="000757AD">
              <w:rPr>
                <w:rFonts w:eastAsia="Times New Roman"/>
                <w:b/>
                <w:bCs/>
                <w:color w:val="000000"/>
                <w:sz w:val="18"/>
                <w:szCs w:val="18"/>
              </w:rPr>
              <w:t>9.</w:t>
            </w:r>
          </w:p>
        </w:tc>
        <w:tc>
          <w:tcPr>
            <w:tcW w:w="5052" w:type="dxa"/>
            <w:tcBorders>
              <w:top w:val="single" w:sz="4" w:space="0" w:color="auto"/>
              <w:left w:val="single" w:sz="4" w:space="0" w:color="auto"/>
              <w:bottom w:val="single" w:sz="4" w:space="0" w:color="auto"/>
              <w:right w:val="single" w:sz="4" w:space="0" w:color="auto"/>
            </w:tcBorders>
            <w:hideMark/>
          </w:tcPr>
          <w:p w14:paraId="54FB0672" w14:textId="394F1637" w:rsidR="00601D4A" w:rsidRPr="000757AD" w:rsidRDefault="00601D4A" w:rsidP="00601D4A">
            <w:pPr>
              <w:widowControl w:val="0"/>
              <w:autoSpaceDE w:val="0"/>
              <w:autoSpaceDN w:val="0"/>
              <w:adjustRightInd w:val="0"/>
              <w:jc w:val="both"/>
              <w:rPr>
                <w:rFonts w:eastAsia="Times New Roman"/>
                <w:color w:val="000000"/>
                <w:sz w:val="18"/>
                <w:szCs w:val="18"/>
              </w:rPr>
            </w:pPr>
            <w:r w:rsidRPr="00740E52">
              <w:rPr>
                <w:rFonts w:eastAsia="Times New Roman"/>
                <w:color w:val="000000"/>
                <w:sz w:val="18"/>
                <w:szCs w:val="18"/>
              </w:rPr>
              <w:t>Пред</w:t>
            </w:r>
            <w:r>
              <w:rPr>
                <w:rFonts w:eastAsia="Times New Roman"/>
                <w:color w:val="000000"/>
                <w:sz w:val="18"/>
                <w:szCs w:val="18"/>
              </w:rPr>
              <w:t xml:space="preserve">ставление электронного варианта </w:t>
            </w:r>
            <w:r w:rsidRPr="00740E52">
              <w:rPr>
                <w:rFonts w:eastAsia="Times New Roman"/>
                <w:color w:val="000000"/>
                <w:sz w:val="18"/>
                <w:szCs w:val="18"/>
              </w:rPr>
              <w:t xml:space="preserve">на нормоконтроль в колледж </w:t>
            </w:r>
            <w:r w:rsidRPr="00740E52">
              <w:rPr>
                <w:rFonts w:eastAsia="Times New Roman"/>
                <w:color w:val="C00000"/>
                <w:sz w:val="20"/>
                <w:szCs w:val="20"/>
              </w:rPr>
              <w:t>(</w:t>
            </w:r>
            <w:r w:rsidRPr="00141FAD">
              <w:rPr>
                <w:rFonts w:eastAsia="Times New Roman"/>
                <w:color w:val="C00000"/>
                <w:sz w:val="20"/>
                <w:szCs w:val="20"/>
                <w:lang w:val="en-US"/>
              </w:rPr>
              <w:t>kozlovanv</w:t>
            </w:r>
            <w:r w:rsidRPr="00141FAD">
              <w:rPr>
                <w:rFonts w:eastAsia="Times New Roman"/>
                <w:color w:val="C00000"/>
                <w:sz w:val="20"/>
                <w:szCs w:val="20"/>
              </w:rPr>
              <w:t>@</w:t>
            </w:r>
            <w:r w:rsidRPr="00141FAD">
              <w:rPr>
                <w:rFonts w:eastAsia="Times New Roman"/>
                <w:color w:val="C00000"/>
                <w:sz w:val="20"/>
                <w:szCs w:val="20"/>
                <w:lang w:val="en-US"/>
              </w:rPr>
              <w:t>mauniver</w:t>
            </w:r>
            <w:r w:rsidRPr="00141FAD">
              <w:rPr>
                <w:rFonts w:eastAsia="Times New Roman"/>
                <w:color w:val="C00000"/>
                <w:sz w:val="20"/>
                <w:szCs w:val="20"/>
              </w:rPr>
              <w:t>.</w:t>
            </w:r>
            <w:r w:rsidRPr="00141FAD">
              <w:rPr>
                <w:rFonts w:eastAsia="Times New Roman"/>
                <w:color w:val="C00000"/>
                <w:sz w:val="20"/>
                <w:szCs w:val="20"/>
                <w:lang w:val="en-US"/>
              </w:rPr>
              <w:t>ru</w:t>
            </w:r>
            <w:r w:rsidRPr="00740E52">
              <w:rPr>
                <w:rFonts w:eastAsia="Times New Roman"/>
                <w:color w:val="C00000"/>
                <w:sz w:val="20"/>
                <w:szCs w:val="20"/>
              </w:rPr>
              <w:t>)</w:t>
            </w:r>
          </w:p>
        </w:tc>
        <w:tc>
          <w:tcPr>
            <w:tcW w:w="2229" w:type="dxa"/>
            <w:tcBorders>
              <w:top w:val="single" w:sz="4" w:space="0" w:color="auto"/>
              <w:left w:val="single" w:sz="4" w:space="0" w:color="auto"/>
              <w:bottom w:val="single" w:sz="4" w:space="0" w:color="auto"/>
              <w:right w:val="single" w:sz="4" w:space="0" w:color="auto"/>
            </w:tcBorders>
            <w:vAlign w:val="center"/>
            <w:hideMark/>
          </w:tcPr>
          <w:p w14:paraId="3D3323B3" w14:textId="77777777" w:rsidR="00601D4A" w:rsidRPr="00740E52" w:rsidRDefault="00601D4A" w:rsidP="00601D4A">
            <w:pPr>
              <w:widowControl w:val="0"/>
              <w:autoSpaceDE w:val="0"/>
              <w:autoSpaceDN w:val="0"/>
              <w:adjustRightInd w:val="0"/>
              <w:jc w:val="center"/>
              <w:rPr>
                <w:rFonts w:eastAsia="Times New Roman"/>
                <w:color w:val="000000"/>
                <w:sz w:val="18"/>
                <w:szCs w:val="18"/>
              </w:rPr>
            </w:pPr>
            <w:r w:rsidRPr="00740E52">
              <w:rPr>
                <w:rFonts w:eastAsia="Times New Roman"/>
                <w:color w:val="000000"/>
                <w:sz w:val="18"/>
                <w:szCs w:val="18"/>
              </w:rPr>
              <w:t>1</w:t>
            </w:r>
            <w:r>
              <w:rPr>
                <w:rFonts w:eastAsia="Times New Roman"/>
                <w:color w:val="000000"/>
                <w:sz w:val="18"/>
                <w:szCs w:val="18"/>
              </w:rPr>
              <w:t>0.06.2024</w:t>
            </w:r>
          </w:p>
        </w:tc>
        <w:tc>
          <w:tcPr>
            <w:tcW w:w="1851" w:type="dxa"/>
            <w:gridSpan w:val="2"/>
            <w:tcBorders>
              <w:top w:val="single" w:sz="4" w:space="0" w:color="auto"/>
              <w:left w:val="single" w:sz="4" w:space="0" w:color="auto"/>
              <w:bottom w:val="single" w:sz="4" w:space="0" w:color="auto"/>
              <w:right w:val="single" w:sz="4" w:space="0" w:color="auto"/>
            </w:tcBorders>
          </w:tcPr>
          <w:p w14:paraId="6DED4D29" w14:textId="77777777" w:rsidR="00601D4A" w:rsidRPr="000757AD" w:rsidRDefault="00601D4A" w:rsidP="00601D4A">
            <w:pPr>
              <w:widowControl w:val="0"/>
              <w:autoSpaceDE w:val="0"/>
              <w:autoSpaceDN w:val="0"/>
              <w:adjustRightInd w:val="0"/>
              <w:rPr>
                <w:rFonts w:eastAsia="Times New Roman"/>
                <w:color w:val="000000"/>
                <w:sz w:val="18"/>
                <w:szCs w:val="18"/>
              </w:rPr>
            </w:pPr>
          </w:p>
        </w:tc>
      </w:tr>
      <w:tr w:rsidR="00601D4A" w:rsidRPr="000757AD" w14:paraId="0E1377D4" w14:textId="77777777" w:rsidTr="00B84908">
        <w:trPr>
          <w:gridBefore w:val="1"/>
          <w:wBefore w:w="118" w:type="dxa"/>
          <w:trHeight w:val="404"/>
        </w:trPr>
        <w:tc>
          <w:tcPr>
            <w:tcW w:w="588" w:type="dxa"/>
            <w:tcBorders>
              <w:top w:val="single" w:sz="4" w:space="0" w:color="auto"/>
              <w:left w:val="single" w:sz="4" w:space="0" w:color="auto"/>
              <w:bottom w:val="single" w:sz="4" w:space="0" w:color="auto"/>
              <w:right w:val="single" w:sz="4" w:space="0" w:color="auto"/>
            </w:tcBorders>
            <w:hideMark/>
          </w:tcPr>
          <w:p w14:paraId="3B3D8762" w14:textId="77777777" w:rsidR="00601D4A" w:rsidRPr="000757AD" w:rsidRDefault="00601D4A" w:rsidP="00601D4A">
            <w:pPr>
              <w:widowControl w:val="0"/>
              <w:autoSpaceDE w:val="0"/>
              <w:autoSpaceDN w:val="0"/>
              <w:adjustRightInd w:val="0"/>
              <w:jc w:val="center"/>
              <w:rPr>
                <w:rFonts w:eastAsia="Times New Roman"/>
                <w:b/>
                <w:bCs/>
                <w:color w:val="000000"/>
                <w:sz w:val="18"/>
                <w:szCs w:val="18"/>
              </w:rPr>
            </w:pPr>
            <w:r w:rsidRPr="000757AD">
              <w:rPr>
                <w:rFonts w:eastAsia="Times New Roman"/>
                <w:b/>
                <w:bCs/>
                <w:color w:val="000000"/>
                <w:sz w:val="18"/>
                <w:szCs w:val="18"/>
              </w:rPr>
              <w:t>10.</w:t>
            </w:r>
          </w:p>
        </w:tc>
        <w:tc>
          <w:tcPr>
            <w:tcW w:w="5052" w:type="dxa"/>
            <w:tcBorders>
              <w:top w:val="single" w:sz="4" w:space="0" w:color="auto"/>
              <w:left w:val="single" w:sz="4" w:space="0" w:color="auto"/>
              <w:bottom w:val="single" w:sz="4" w:space="0" w:color="auto"/>
              <w:right w:val="single" w:sz="4" w:space="0" w:color="auto"/>
            </w:tcBorders>
          </w:tcPr>
          <w:p w14:paraId="2A13FDD8" w14:textId="77777777" w:rsidR="00601D4A" w:rsidRPr="00740E52" w:rsidRDefault="00601D4A" w:rsidP="00601D4A">
            <w:pPr>
              <w:widowControl w:val="0"/>
              <w:autoSpaceDE w:val="0"/>
              <w:autoSpaceDN w:val="0"/>
              <w:adjustRightInd w:val="0"/>
              <w:jc w:val="both"/>
              <w:rPr>
                <w:rFonts w:eastAsia="Times New Roman"/>
                <w:color w:val="000000"/>
                <w:sz w:val="18"/>
                <w:szCs w:val="18"/>
              </w:rPr>
            </w:pPr>
            <w:r w:rsidRPr="00740E52">
              <w:rPr>
                <w:rFonts w:eastAsia="Times New Roman"/>
                <w:color w:val="000000"/>
                <w:sz w:val="18"/>
                <w:szCs w:val="18"/>
              </w:rPr>
              <w:t>Подбор и оформление иллюстративного материала для защиты, подготовка презентации</w:t>
            </w:r>
          </w:p>
          <w:p w14:paraId="32F8AA07" w14:textId="77777777" w:rsidR="00601D4A" w:rsidRPr="000757AD" w:rsidRDefault="00601D4A" w:rsidP="00601D4A">
            <w:pPr>
              <w:widowControl w:val="0"/>
              <w:autoSpaceDE w:val="0"/>
              <w:autoSpaceDN w:val="0"/>
              <w:adjustRightInd w:val="0"/>
              <w:jc w:val="both"/>
              <w:rPr>
                <w:rFonts w:eastAsia="Times New Roman"/>
                <w:color w:val="000000"/>
                <w:sz w:val="18"/>
                <w:szCs w:val="18"/>
              </w:rPr>
            </w:pPr>
          </w:p>
        </w:tc>
        <w:tc>
          <w:tcPr>
            <w:tcW w:w="2229" w:type="dxa"/>
            <w:tcBorders>
              <w:top w:val="single" w:sz="4" w:space="0" w:color="auto"/>
              <w:left w:val="single" w:sz="4" w:space="0" w:color="auto"/>
              <w:bottom w:val="single" w:sz="4" w:space="0" w:color="auto"/>
              <w:right w:val="single" w:sz="4" w:space="0" w:color="auto"/>
            </w:tcBorders>
            <w:vAlign w:val="center"/>
          </w:tcPr>
          <w:p w14:paraId="089F9115" w14:textId="77777777" w:rsidR="00601D4A" w:rsidRPr="00740E52" w:rsidRDefault="00601D4A" w:rsidP="00601D4A">
            <w:pPr>
              <w:widowControl w:val="0"/>
              <w:autoSpaceDE w:val="0"/>
              <w:autoSpaceDN w:val="0"/>
              <w:adjustRightInd w:val="0"/>
              <w:jc w:val="center"/>
              <w:rPr>
                <w:rFonts w:eastAsia="Times New Roman"/>
                <w:color w:val="000000"/>
                <w:sz w:val="18"/>
                <w:szCs w:val="18"/>
              </w:rPr>
            </w:pPr>
          </w:p>
        </w:tc>
        <w:tc>
          <w:tcPr>
            <w:tcW w:w="1851" w:type="dxa"/>
            <w:gridSpan w:val="2"/>
            <w:tcBorders>
              <w:top w:val="single" w:sz="4" w:space="0" w:color="auto"/>
              <w:left w:val="single" w:sz="4" w:space="0" w:color="auto"/>
              <w:bottom w:val="single" w:sz="4" w:space="0" w:color="auto"/>
              <w:right w:val="single" w:sz="4" w:space="0" w:color="auto"/>
            </w:tcBorders>
          </w:tcPr>
          <w:p w14:paraId="6C8D917E" w14:textId="77777777" w:rsidR="00601D4A" w:rsidRPr="000757AD" w:rsidRDefault="00601D4A" w:rsidP="00601D4A">
            <w:pPr>
              <w:widowControl w:val="0"/>
              <w:autoSpaceDE w:val="0"/>
              <w:autoSpaceDN w:val="0"/>
              <w:adjustRightInd w:val="0"/>
              <w:rPr>
                <w:rFonts w:eastAsia="Times New Roman"/>
                <w:color w:val="000000"/>
                <w:sz w:val="18"/>
                <w:szCs w:val="18"/>
              </w:rPr>
            </w:pPr>
          </w:p>
        </w:tc>
      </w:tr>
      <w:tr w:rsidR="00601D4A" w:rsidRPr="000757AD" w14:paraId="1435D71A" w14:textId="77777777" w:rsidTr="00B84908">
        <w:trPr>
          <w:gridBefore w:val="1"/>
          <w:wBefore w:w="118" w:type="dxa"/>
          <w:trHeight w:val="404"/>
        </w:trPr>
        <w:tc>
          <w:tcPr>
            <w:tcW w:w="588" w:type="dxa"/>
            <w:tcBorders>
              <w:top w:val="single" w:sz="4" w:space="0" w:color="auto"/>
              <w:left w:val="single" w:sz="4" w:space="0" w:color="auto"/>
              <w:bottom w:val="single" w:sz="4" w:space="0" w:color="auto"/>
              <w:right w:val="single" w:sz="4" w:space="0" w:color="auto"/>
            </w:tcBorders>
            <w:hideMark/>
          </w:tcPr>
          <w:p w14:paraId="1BE8A69B" w14:textId="77777777" w:rsidR="00601D4A" w:rsidRPr="000757AD" w:rsidRDefault="00601D4A" w:rsidP="00601D4A">
            <w:pPr>
              <w:widowControl w:val="0"/>
              <w:autoSpaceDE w:val="0"/>
              <w:autoSpaceDN w:val="0"/>
              <w:adjustRightInd w:val="0"/>
              <w:jc w:val="center"/>
              <w:rPr>
                <w:rFonts w:eastAsia="Times New Roman"/>
                <w:b/>
                <w:bCs/>
                <w:color w:val="000000"/>
                <w:sz w:val="18"/>
                <w:szCs w:val="18"/>
              </w:rPr>
            </w:pPr>
            <w:r w:rsidRPr="000757AD">
              <w:rPr>
                <w:rFonts w:eastAsia="Times New Roman"/>
                <w:b/>
                <w:bCs/>
                <w:color w:val="000000"/>
                <w:sz w:val="18"/>
                <w:szCs w:val="18"/>
              </w:rPr>
              <w:t>11.</w:t>
            </w:r>
          </w:p>
        </w:tc>
        <w:tc>
          <w:tcPr>
            <w:tcW w:w="5052" w:type="dxa"/>
            <w:tcBorders>
              <w:top w:val="single" w:sz="4" w:space="0" w:color="auto"/>
              <w:left w:val="single" w:sz="4" w:space="0" w:color="auto"/>
              <w:bottom w:val="single" w:sz="4" w:space="0" w:color="auto"/>
              <w:right w:val="single" w:sz="4" w:space="0" w:color="auto"/>
            </w:tcBorders>
            <w:hideMark/>
          </w:tcPr>
          <w:p w14:paraId="474C50B0" w14:textId="3D5F5BBF" w:rsidR="00601D4A" w:rsidRPr="000757AD" w:rsidRDefault="00601D4A" w:rsidP="00601D4A">
            <w:pPr>
              <w:widowControl w:val="0"/>
              <w:autoSpaceDE w:val="0"/>
              <w:autoSpaceDN w:val="0"/>
              <w:adjustRightInd w:val="0"/>
              <w:jc w:val="both"/>
              <w:rPr>
                <w:rFonts w:eastAsia="Times New Roman"/>
                <w:color w:val="000000"/>
                <w:sz w:val="18"/>
                <w:szCs w:val="18"/>
              </w:rPr>
            </w:pPr>
            <w:r w:rsidRPr="00740E52">
              <w:rPr>
                <w:rFonts w:eastAsia="Times New Roman"/>
                <w:color w:val="000000"/>
                <w:sz w:val="18"/>
                <w:szCs w:val="18"/>
              </w:rPr>
              <w:t xml:space="preserve">Написание текстовой части доклада для защиты </w:t>
            </w:r>
            <w:r>
              <w:rPr>
                <w:rFonts w:eastAsia="Times New Roman"/>
                <w:color w:val="000000"/>
                <w:sz w:val="18"/>
                <w:szCs w:val="18"/>
              </w:rPr>
              <w:t>дипломной</w:t>
            </w:r>
            <w:r w:rsidRPr="00740E52">
              <w:rPr>
                <w:rFonts w:eastAsia="Times New Roman"/>
                <w:color w:val="000000"/>
                <w:sz w:val="18"/>
                <w:szCs w:val="18"/>
              </w:rPr>
              <w:t xml:space="preserve"> работы на заседании ГЭК</w:t>
            </w:r>
          </w:p>
        </w:tc>
        <w:tc>
          <w:tcPr>
            <w:tcW w:w="2229" w:type="dxa"/>
            <w:tcBorders>
              <w:top w:val="single" w:sz="4" w:space="0" w:color="auto"/>
              <w:left w:val="single" w:sz="4" w:space="0" w:color="auto"/>
              <w:bottom w:val="single" w:sz="4" w:space="0" w:color="auto"/>
              <w:right w:val="single" w:sz="4" w:space="0" w:color="auto"/>
            </w:tcBorders>
            <w:vAlign w:val="center"/>
          </w:tcPr>
          <w:p w14:paraId="55C05B9C" w14:textId="77777777" w:rsidR="00601D4A" w:rsidRPr="00740E52" w:rsidRDefault="00601D4A" w:rsidP="00601D4A">
            <w:pPr>
              <w:widowControl w:val="0"/>
              <w:autoSpaceDE w:val="0"/>
              <w:autoSpaceDN w:val="0"/>
              <w:adjustRightInd w:val="0"/>
              <w:jc w:val="center"/>
              <w:rPr>
                <w:rFonts w:eastAsia="Times New Roman"/>
                <w:color w:val="000000"/>
                <w:sz w:val="18"/>
                <w:szCs w:val="18"/>
              </w:rPr>
            </w:pPr>
          </w:p>
        </w:tc>
        <w:tc>
          <w:tcPr>
            <w:tcW w:w="1851" w:type="dxa"/>
            <w:gridSpan w:val="2"/>
            <w:tcBorders>
              <w:top w:val="single" w:sz="4" w:space="0" w:color="auto"/>
              <w:left w:val="single" w:sz="4" w:space="0" w:color="auto"/>
              <w:bottom w:val="single" w:sz="4" w:space="0" w:color="auto"/>
              <w:right w:val="single" w:sz="4" w:space="0" w:color="auto"/>
            </w:tcBorders>
          </w:tcPr>
          <w:p w14:paraId="4F874A2F" w14:textId="77777777" w:rsidR="00601D4A" w:rsidRPr="000757AD" w:rsidRDefault="00601D4A" w:rsidP="00601D4A">
            <w:pPr>
              <w:widowControl w:val="0"/>
              <w:autoSpaceDE w:val="0"/>
              <w:autoSpaceDN w:val="0"/>
              <w:adjustRightInd w:val="0"/>
              <w:rPr>
                <w:rFonts w:eastAsia="Times New Roman"/>
                <w:color w:val="000000"/>
                <w:sz w:val="18"/>
                <w:szCs w:val="18"/>
              </w:rPr>
            </w:pPr>
          </w:p>
        </w:tc>
      </w:tr>
      <w:tr w:rsidR="00601D4A" w:rsidRPr="000757AD" w14:paraId="715B506C" w14:textId="77777777" w:rsidTr="00B84908">
        <w:trPr>
          <w:gridBefore w:val="1"/>
          <w:wBefore w:w="118" w:type="dxa"/>
          <w:trHeight w:val="401"/>
        </w:trPr>
        <w:tc>
          <w:tcPr>
            <w:tcW w:w="588" w:type="dxa"/>
            <w:tcBorders>
              <w:top w:val="single" w:sz="4" w:space="0" w:color="auto"/>
              <w:left w:val="single" w:sz="4" w:space="0" w:color="auto"/>
              <w:bottom w:val="single" w:sz="4" w:space="0" w:color="auto"/>
              <w:right w:val="single" w:sz="4" w:space="0" w:color="auto"/>
            </w:tcBorders>
            <w:hideMark/>
          </w:tcPr>
          <w:p w14:paraId="7089B4BE" w14:textId="77777777" w:rsidR="00601D4A" w:rsidRPr="000757AD" w:rsidRDefault="00601D4A" w:rsidP="00601D4A">
            <w:pPr>
              <w:widowControl w:val="0"/>
              <w:autoSpaceDE w:val="0"/>
              <w:autoSpaceDN w:val="0"/>
              <w:adjustRightInd w:val="0"/>
              <w:jc w:val="center"/>
              <w:rPr>
                <w:rFonts w:eastAsia="Times New Roman"/>
                <w:b/>
                <w:bCs/>
                <w:color w:val="000000"/>
                <w:sz w:val="18"/>
                <w:szCs w:val="18"/>
              </w:rPr>
            </w:pPr>
            <w:r w:rsidRPr="000757AD">
              <w:rPr>
                <w:rFonts w:eastAsia="Times New Roman"/>
                <w:b/>
                <w:bCs/>
                <w:color w:val="000000"/>
                <w:sz w:val="18"/>
                <w:szCs w:val="18"/>
              </w:rPr>
              <w:t>12.</w:t>
            </w:r>
          </w:p>
        </w:tc>
        <w:tc>
          <w:tcPr>
            <w:tcW w:w="5052" w:type="dxa"/>
            <w:tcBorders>
              <w:top w:val="single" w:sz="4" w:space="0" w:color="auto"/>
              <w:left w:val="single" w:sz="4" w:space="0" w:color="auto"/>
              <w:bottom w:val="single" w:sz="4" w:space="0" w:color="auto"/>
              <w:right w:val="single" w:sz="4" w:space="0" w:color="auto"/>
            </w:tcBorders>
          </w:tcPr>
          <w:p w14:paraId="71E29A0A" w14:textId="0E4F77D2" w:rsidR="00601D4A" w:rsidRPr="000757AD" w:rsidRDefault="00601D4A" w:rsidP="00601D4A">
            <w:pPr>
              <w:widowControl w:val="0"/>
              <w:autoSpaceDE w:val="0"/>
              <w:autoSpaceDN w:val="0"/>
              <w:adjustRightInd w:val="0"/>
              <w:jc w:val="both"/>
              <w:rPr>
                <w:rFonts w:eastAsia="Times New Roman"/>
                <w:color w:val="000000"/>
                <w:sz w:val="18"/>
                <w:szCs w:val="18"/>
              </w:rPr>
            </w:pPr>
            <w:r w:rsidRPr="00740E52">
              <w:rPr>
                <w:rFonts w:eastAsia="Times New Roman"/>
                <w:color w:val="000000"/>
                <w:sz w:val="18"/>
                <w:szCs w:val="18"/>
              </w:rPr>
              <w:t xml:space="preserve">Представление готовой (распечатанной, сшитой) </w:t>
            </w:r>
            <w:r>
              <w:rPr>
                <w:rFonts w:eastAsia="Times New Roman"/>
                <w:color w:val="000000"/>
                <w:sz w:val="18"/>
                <w:szCs w:val="18"/>
              </w:rPr>
              <w:t>работы</w:t>
            </w:r>
            <w:r w:rsidRPr="00740E52">
              <w:rPr>
                <w:rFonts w:eastAsia="Times New Roman"/>
                <w:color w:val="000000"/>
                <w:sz w:val="18"/>
                <w:szCs w:val="18"/>
              </w:rPr>
              <w:t xml:space="preserve"> в колледж</w:t>
            </w:r>
          </w:p>
        </w:tc>
        <w:tc>
          <w:tcPr>
            <w:tcW w:w="2229" w:type="dxa"/>
            <w:tcBorders>
              <w:top w:val="single" w:sz="4" w:space="0" w:color="auto"/>
              <w:left w:val="single" w:sz="4" w:space="0" w:color="auto"/>
              <w:bottom w:val="single" w:sz="4" w:space="0" w:color="auto"/>
              <w:right w:val="single" w:sz="4" w:space="0" w:color="auto"/>
            </w:tcBorders>
            <w:vAlign w:val="center"/>
            <w:hideMark/>
          </w:tcPr>
          <w:p w14:paraId="1D3C7163" w14:textId="77777777" w:rsidR="00601D4A" w:rsidRPr="00740E52" w:rsidRDefault="00601D4A" w:rsidP="00601D4A">
            <w:pPr>
              <w:widowControl w:val="0"/>
              <w:autoSpaceDE w:val="0"/>
              <w:autoSpaceDN w:val="0"/>
              <w:adjustRightInd w:val="0"/>
              <w:jc w:val="center"/>
              <w:rPr>
                <w:rFonts w:eastAsia="Times New Roman"/>
                <w:color w:val="000000"/>
                <w:sz w:val="18"/>
                <w:szCs w:val="18"/>
              </w:rPr>
            </w:pPr>
            <w:r>
              <w:rPr>
                <w:rFonts w:eastAsia="Times New Roman"/>
                <w:color w:val="000000"/>
                <w:sz w:val="18"/>
                <w:szCs w:val="18"/>
              </w:rPr>
              <w:t>14.06.2024</w:t>
            </w:r>
          </w:p>
        </w:tc>
        <w:tc>
          <w:tcPr>
            <w:tcW w:w="1851" w:type="dxa"/>
            <w:gridSpan w:val="2"/>
            <w:tcBorders>
              <w:top w:val="single" w:sz="4" w:space="0" w:color="auto"/>
              <w:left w:val="single" w:sz="4" w:space="0" w:color="auto"/>
              <w:bottom w:val="single" w:sz="4" w:space="0" w:color="auto"/>
              <w:right w:val="single" w:sz="4" w:space="0" w:color="auto"/>
            </w:tcBorders>
          </w:tcPr>
          <w:p w14:paraId="32D6B144" w14:textId="77777777" w:rsidR="00601D4A" w:rsidRPr="000757AD" w:rsidRDefault="00601D4A" w:rsidP="00601D4A">
            <w:pPr>
              <w:widowControl w:val="0"/>
              <w:autoSpaceDE w:val="0"/>
              <w:autoSpaceDN w:val="0"/>
              <w:adjustRightInd w:val="0"/>
              <w:rPr>
                <w:rFonts w:eastAsia="Times New Roman"/>
                <w:color w:val="000000"/>
                <w:sz w:val="18"/>
                <w:szCs w:val="18"/>
              </w:rPr>
            </w:pPr>
          </w:p>
        </w:tc>
      </w:tr>
      <w:tr w:rsidR="00601D4A" w:rsidRPr="000757AD" w14:paraId="0E040D85" w14:textId="77777777" w:rsidTr="00B84908">
        <w:trPr>
          <w:gridBefore w:val="1"/>
          <w:wBefore w:w="118" w:type="dxa"/>
        </w:trPr>
        <w:tc>
          <w:tcPr>
            <w:tcW w:w="588" w:type="dxa"/>
            <w:tcBorders>
              <w:top w:val="single" w:sz="4" w:space="0" w:color="auto"/>
              <w:left w:val="single" w:sz="4" w:space="0" w:color="auto"/>
              <w:bottom w:val="single" w:sz="4" w:space="0" w:color="auto"/>
              <w:right w:val="single" w:sz="4" w:space="0" w:color="auto"/>
            </w:tcBorders>
            <w:hideMark/>
          </w:tcPr>
          <w:p w14:paraId="57292D74" w14:textId="77777777" w:rsidR="00601D4A" w:rsidRPr="000757AD" w:rsidRDefault="00601D4A" w:rsidP="00601D4A">
            <w:pPr>
              <w:widowControl w:val="0"/>
              <w:autoSpaceDE w:val="0"/>
              <w:autoSpaceDN w:val="0"/>
              <w:adjustRightInd w:val="0"/>
              <w:jc w:val="center"/>
              <w:rPr>
                <w:rFonts w:eastAsia="Times New Roman"/>
                <w:b/>
                <w:bCs/>
                <w:color w:val="000000"/>
                <w:sz w:val="18"/>
                <w:szCs w:val="18"/>
              </w:rPr>
            </w:pPr>
            <w:r w:rsidRPr="000757AD">
              <w:rPr>
                <w:rFonts w:eastAsia="Times New Roman"/>
                <w:b/>
                <w:bCs/>
                <w:color w:val="000000"/>
                <w:sz w:val="18"/>
                <w:szCs w:val="18"/>
              </w:rPr>
              <w:t>13.</w:t>
            </w:r>
          </w:p>
        </w:tc>
        <w:tc>
          <w:tcPr>
            <w:tcW w:w="5052" w:type="dxa"/>
            <w:tcBorders>
              <w:top w:val="single" w:sz="4" w:space="0" w:color="auto"/>
              <w:left w:val="single" w:sz="4" w:space="0" w:color="auto"/>
              <w:bottom w:val="single" w:sz="4" w:space="0" w:color="auto"/>
              <w:right w:val="single" w:sz="4" w:space="0" w:color="auto"/>
            </w:tcBorders>
          </w:tcPr>
          <w:p w14:paraId="19B46711" w14:textId="77777777" w:rsidR="00601D4A" w:rsidRPr="00740E52" w:rsidRDefault="00601D4A" w:rsidP="00601D4A">
            <w:pPr>
              <w:widowControl w:val="0"/>
              <w:autoSpaceDE w:val="0"/>
              <w:autoSpaceDN w:val="0"/>
              <w:adjustRightInd w:val="0"/>
              <w:jc w:val="both"/>
              <w:rPr>
                <w:rFonts w:eastAsia="Times New Roman"/>
                <w:color w:val="000000"/>
                <w:sz w:val="18"/>
                <w:szCs w:val="18"/>
              </w:rPr>
            </w:pPr>
            <w:r w:rsidRPr="00740E52">
              <w:rPr>
                <w:rFonts w:eastAsia="Times New Roman"/>
                <w:color w:val="000000"/>
                <w:sz w:val="18"/>
                <w:szCs w:val="18"/>
              </w:rPr>
              <w:t xml:space="preserve">Предзащита </w:t>
            </w:r>
            <w:r>
              <w:rPr>
                <w:rFonts w:eastAsia="Times New Roman"/>
                <w:color w:val="000000"/>
                <w:sz w:val="18"/>
                <w:szCs w:val="18"/>
              </w:rPr>
              <w:t>дипломной работы</w:t>
            </w:r>
          </w:p>
          <w:p w14:paraId="5B9CA5EC" w14:textId="77777777" w:rsidR="00601D4A" w:rsidRPr="000757AD" w:rsidRDefault="00601D4A" w:rsidP="00601D4A">
            <w:pPr>
              <w:widowControl w:val="0"/>
              <w:autoSpaceDE w:val="0"/>
              <w:autoSpaceDN w:val="0"/>
              <w:adjustRightInd w:val="0"/>
              <w:jc w:val="both"/>
              <w:rPr>
                <w:rFonts w:eastAsia="Times New Roman"/>
                <w:color w:val="000000"/>
                <w:sz w:val="18"/>
                <w:szCs w:val="18"/>
              </w:rPr>
            </w:pPr>
          </w:p>
        </w:tc>
        <w:tc>
          <w:tcPr>
            <w:tcW w:w="2229" w:type="dxa"/>
            <w:tcBorders>
              <w:top w:val="single" w:sz="4" w:space="0" w:color="auto"/>
              <w:left w:val="single" w:sz="4" w:space="0" w:color="auto"/>
              <w:bottom w:val="single" w:sz="4" w:space="0" w:color="auto"/>
              <w:right w:val="single" w:sz="4" w:space="0" w:color="auto"/>
            </w:tcBorders>
            <w:vAlign w:val="center"/>
            <w:hideMark/>
          </w:tcPr>
          <w:p w14:paraId="23963204" w14:textId="77777777" w:rsidR="00601D4A" w:rsidRPr="00740E52" w:rsidRDefault="00601D4A" w:rsidP="00601D4A">
            <w:pPr>
              <w:widowControl w:val="0"/>
              <w:autoSpaceDE w:val="0"/>
              <w:autoSpaceDN w:val="0"/>
              <w:adjustRightInd w:val="0"/>
              <w:jc w:val="center"/>
              <w:rPr>
                <w:rFonts w:eastAsia="Times New Roman"/>
                <w:color w:val="000000"/>
                <w:sz w:val="18"/>
                <w:szCs w:val="18"/>
              </w:rPr>
            </w:pPr>
            <w:r>
              <w:rPr>
                <w:rFonts w:eastAsia="Times New Roman"/>
                <w:color w:val="000000"/>
                <w:sz w:val="18"/>
                <w:szCs w:val="18"/>
              </w:rPr>
              <w:t>14.06.2024</w:t>
            </w:r>
          </w:p>
        </w:tc>
        <w:tc>
          <w:tcPr>
            <w:tcW w:w="1851" w:type="dxa"/>
            <w:gridSpan w:val="2"/>
            <w:tcBorders>
              <w:top w:val="single" w:sz="4" w:space="0" w:color="auto"/>
              <w:left w:val="single" w:sz="4" w:space="0" w:color="auto"/>
              <w:bottom w:val="single" w:sz="4" w:space="0" w:color="auto"/>
              <w:right w:val="single" w:sz="4" w:space="0" w:color="auto"/>
            </w:tcBorders>
          </w:tcPr>
          <w:p w14:paraId="540990C7" w14:textId="77777777" w:rsidR="00601D4A" w:rsidRPr="000757AD" w:rsidRDefault="00601D4A" w:rsidP="00601D4A">
            <w:pPr>
              <w:widowControl w:val="0"/>
              <w:autoSpaceDE w:val="0"/>
              <w:autoSpaceDN w:val="0"/>
              <w:adjustRightInd w:val="0"/>
              <w:rPr>
                <w:rFonts w:eastAsia="Times New Roman"/>
                <w:color w:val="000000"/>
                <w:sz w:val="18"/>
                <w:szCs w:val="18"/>
              </w:rPr>
            </w:pPr>
          </w:p>
        </w:tc>
      </w:tr>
      <w:tr w:rsidR="00601D4A" w:rsidRPr="000757AD" w14:paraId="678A6B8C" w14:textId="77777777" w:rsidTr="00B84908">
        <w:trPr>
          <w:gridBefore w:val="1"/>
          <w:wBefore w:w="118" w:type="dxa"/>
        </w:trPr>
        <w:tc>
          <w:tcPr>
            <w:tcW w:w="588" w:type="dxa"/>
            <w:tcBorders>
              <w:top w:val="single" w:sz="4" w:space="0" w:color="auto"/>
              <w:left w:val="single" w:sz="4" w:space="0" w:color="auto"/>
              <w:bottom w:val="single" w:sz="4" w:space="0" w:color="auto"/>
              <w:right w:val="single" w:sz="4" w:space="0" w:color="auto"/>
            </w:tcBorders>
            <w:hideMark/>
          </w:tcPr>
          <w:p w14:paraId="4C875805" w14:textId="77777777" w:rsidR="00601D4A" w:rsidRPr="000757AD" w:rsidRDefault="00601D4A" w:rsidP="00601D4A">
            <w:pPr>
              <w:widowControl w:val="0"/>
              <w:autoSpaceDE w:val="0"/>
              <w:autoSpaceDN w:val="0"/>
              <w:adjustRightInd w:val="0"/>
              <w:jc w:val="center"/>
              <w:rPr>
                <w:rFonts w:eastAsia="Times New Roman"/>
                <w:b/>
                <w:bCs/>
                <w:color w:val="000000"/>
                <w:sz w:val="18"/>
                <w:szCs w:val="18"/>
              </w:rPr>
            </w:pPr>
            <w:r w:rsidRPr="000757AD">
              <w:rPr>
                <w:rFonts w:eastAsia="Times New Roman"/>
                <w:b/>
                <w:bCs/>
                <w:color w:val="000000"/>
                <w:sz w:val="18"/>
                <w:szCs w:val="18"/>
              </w:rPr>
              <w:t>14.</w:t>
            </w:r>
          </w:p>
        </w:tc>
        <w:tc>
          <w:tcPr>
            <w:tcW w:w="5052" w:type="dxa"/>
            <w:tcBorders>
              <w:top w:val="single" w:sz="4" w:space="0" w:color="auto"/>
              <w:left w:val="single" w:sz="4" w:space="0" w:color="auto"/>
              <w:bottom w:val="single" w:sz="4" w:space="0" w:color="auto"/>
              <w:right w:val="single" w:sz="4" w:space="0" w:color="auto"/>
            </w:tcBorders>
          </w:tcPr>
          <w:p w14:paraId="38E2BE5C" w14:textId="77777777" w:rsidR="00601D4A" w:rsidRPr="00740E52" w:rsidRDefault="00601D4A" w:rsidP="00601D4A">
            <w:pPr>
              <w:widowControl w:val="0"/>
              <w:autoSpaceDE w:val="0"/>
              <w:autoSpaceDN w:val="0"/>
              <w:adjustRightInd w:val="0"/>
              <w:jc w:val="both"/>
              <w:rPr>
                <w:rFonts w:eastAsia="Times New Roman"/>
                <w:color w:val="000000"/>
                <w:sz w:val="18"/>
                <w:szCs w:val="18"/>
              </w:rPr>
            </w:pPr>
            <w:r w:rsidRPr="00740E52">
              <w:rPr>
                <w:rFonts w:eastAsia="Times New Roman"/>
                <w:color w:val="000000"/>
                <w:sz w:val="18"/>
                <w:szCs w:val="18"/>
              </w:rPr>
              <w:t xml:space="preserve">Защита </w:t>
            </w:r>
            <w:r>
              <w:rPr>
                <w:rFonts w:eastAsia="Times New Roman"/>
                <w:color w:val="000000"/>
                <w:sz w:val="18"/>
                <w:szCs w:val="18"/>
              </w:rPr>
              <w:t>дипломной работы</w:t>
            </w:r>
          </w:p>
          <w:p w14:paraId="1E6A674F" w14:textId="77777777" w:rsidR="00601D4A" w:rsidRPr="000757AD" w:rsidRDefault="00601D4A" w:rsidP="00601D4A">
            <w:pPr>
              <w:widowControl w:val="0"/>
              <w:autoSpaceDE w:val="0"/>
              <w:autoSpaceDN w:val="0"/>
              <w:adjustRightInd w:val="0"/>
              <w:jc w:val="both"/>
              <w:rPr>
                <w:rFonts w:eastAsia="Times New Roman"/>
                <w:color w:val="000000"/>
                <w:sz w:val="18"/>
                <w:szCs w:val="18"/>
              </w:rPr>
            </w:pPr>
          </w:p>
        </w:tc>
        <w:tc>
          <w:tcPr>
            <w:tcW w:w="2229" w:type="dxa"/>
            <w:tcBorders>
              <w:top w:val="single" w:sz="4" w:space="0" w:color="auto"/>
              <w:left w:val="single" w:sz="4" w:space="0" w:color="auto"/>
              <w:bottom w:val="single" w:sz="4" w:space="0" w:color="auto"/>
              <w:right w:val="single" w:sz="4" w:space="0" w:color="auto"/>
            </w:tcBorders>
            <w:vAlign w:val="center"/>
            <w:hideMark/>
          </w:tcPr>
          <w:p w14:paraId="730A020F" w14:textId="77777777" w:rsidR="00601D4A" w:rsidRPr="000757AD" w:rsidRDefault="00601D4A" w:rsidP="00601D4A">
            <w:pPr>
              <w:widowControl w:val="0"/>
              <w:autoSpaceDE w:val="0"/>
              <w:autoSpaceDN w:val="0"/>
              <w:adjustRightInd w:val="0"/>
              <w:jc w:val="center"/>
              <w:rPr>
                <w:rFonts w:eastAsia="Times New Roman"/>
                <w:color w:val="000000"/>
                <w:sz w:val="18"/>
                <w:szCs w:val="18"/>
              </w:rPr>
            </w:pPr>
            <w:r>
              <w:rPr>
                <w:rFonts w:eastAsia="Times New Roman"/>
                <w:color w:val="000000"/>
                <w:sz w:val="18"/>
                <w:szCs w:val="18"/>
              </w:rPr>
              <w:t>19.06.2024</w:t>
            </w:r>
          </w:p>
        </w:tc>
        <w:tc>
          <w:tcPr>
            <w:tcW w:w="1851" w:type="dxa"/>
            <w:gridSpan w:val="2"/>
            <w:tcBorders>
              <w:top w:val="single" w:sz="4" w:space="0" w:color="auto"/>
              <w:left w:val="single" w:sz="4" w:space="0" w:color="auto"/>
              <w:bottom w:val="single" w:sz="4" w:space="0" w:color="auto"/>
              <w:right w:val="single" w:sz="4" w:space="0" w:color="auto"/>
            </w:tcBorders>
          </w:tcPr>
          <w:p w14:paraId="61FDFAC6" w14:textId="77777777" w:rsidR="00601D4A" w:rsidRPr="000757AD" w:rsidRDefault="00601D4A" w:rsidP="00601D4A">
            <w:pPr>
              <w:widowControl w:val="0"/>
              <w:autoSpaceDE w:val="0"/>
              <w:autoSpaceDN w:val="0"/>
              <w:adjustRightInd w:val="0"/>
              <w:rPr>
                <w:rFonts w:eastAsia="Times New Roman"/>
                <w:color w:val="000000"/>
                <w:sz w:val="18"/>
                <w:szCs w:val="18"/>
              </w:rPr>
            </w:pPr>
          </w:p>
        </w:tc>
      </w:tr>
    </w:tbl>
    <w:p w14:paraId="7E8E76A3" w14:textId="77777777" w:rsidR="00294B8F" w:rsidRPr="00294B8F" w:rsidRDefault="00294B8F" w:rsidP="00294B8F">
      <w:pPr>
        <w:widowControl w:val="0"/>
        <w:shd w:val="clear" w:color="auto" w:fill="FFFFFF"/>
        <w:autoSpaceDE w:val="0"/>
        <w:autoSpaceDN w:val="0"/>
        <w:adjustRightInd w:val="0"/>
        <w:ind w:firstLine="720"/>
        <w:jc w:val="both"/>
        <w:rPr>
          <w:rFonts w:eastAsia="Times New Roman"/>
          <w:color w:val="000000"/>
          <w:sz w:val="20"/>
          <w:szCs w:val="20"/>
        </w:rPr>
      </w:pPr>
    </w:p>
    <w:p w14:paraId="3A6A5622" w14:textId="77777777" w:rsidR="00294B8F" w:rsidRPr="00294B8F" w:rsidRDefault="00294B8F" w:rsidP="00294B8F">
      <w:pPr>
        <w:widowControl w:val="0"/>
        <w:shd w:val="clear" w:color="auto" w:fill="FFFFFF"/>
        <w:autoSpaceDE w:val="0"/>
        <w:autoSpaceDN w:val="0"/>
        <w:adjustRightInd w:val="0"/>
        <w:ind w:firstLine="720"/>
        <w:jc w:val="both"/>
        <w:rPr>
          <w:rFonts w:eastAsia="Times New Roman"/>
          <w:color w:val="000000"/>
          <w:sz w:val="20"/>
          <w:szCs w:val="20"/>
        </w:rPr>
      </w:pPr>
    </w:p>
    <w:p w14:paraId="1C772734" w14:textId="77777777" w:rsidR="00294B8F" w:rsidRPr="00294B8F" w:rsidRDefault="00294B8F" w:rsidP="00294B8F">
      <w:pPr>
        <w:widowControl w:val="0"/>
        <w:shd w:val="clear" w:color="auto" w:fill="FFFFFF"/>
        <w:autoSpaceDE w:val="0"/>
        <w:autoSpaceDN w:val="0"/>
        <w:adjustRightInd w:val="0"/>
        <w:ind w:firstLine="720"/>
        <w:jc w:val="both"/>
        <w:rPr>
          <w:rFonts w:eastAsia="Times New Roman"/>
          <w:color w:val="000000"/>
          <w:sz w:val="20"/>
          <w:szCs w:val="20"/>
        </w:rPr>
      </w:pPr>
      <w:r w:rsidRPr="00294B8F">
        <w:rPr>
          <w:rFonts w:eastAsia="Times New Roman"/>
          <w:color w:val="000000"/>
          <w:sz w:val="20"/>
          <w:szCs w:val="20"/>
        </w:rPr>
        <w:t>Студент:</w:t>
      </w:r>
    </w:p>
    <w:p w14:paraId="2227A8FE" w14:textId="77777777" w:rsidR="00294B8F" w:rsidRPr="00294B8F" w:rsidRDefault="00294B8F" w:rsidP="00294B8F">
      <w:pPr>
        <w:widowControl w:val="0"/>
        <w:shd w:val="clear" w:color="auto" w:fill="FFFFFF"/>
        <w:autoSpaceDE w:val="0"/>
        <w:autoSpaceDN w:val="0"/>
        <w:adjustRightInd w:val="0"/>
        <w:ind w:firstLine="720"/>
        <w:jc w:val="both"/>
        <w:rPr>
          <w:rFonts w:eastAsia="Times New Roman"/>
          <w:color w:val="000000"/>
          <w:sz w:val="20"/>
          <w:szCs w:val="20"/>
          <w:u w:val="single"/>
        </w:rPr>
      </w:pPr>
      <w:r w:rsidRPr="00294B8F">
        <w:rPr>
          <w:rFonts w:eastAsia="Times New Roman"/>
          <w:color w:val="000000"/>
          <w:sz w:val="20"/>
          <w:szCs w:val="20"/>
        </w:rPr>
        <w:t>«___» ________ _____г.      ________________________           __________________________</w:t>
      </w:r>
    </w:p>
    <w:p w14:paraId="668AED77" w14:textId="77777777" w:rsidR="00294B8F" w:rsidRPr="00294B8F" w:rsidRDefault="00294B8F" w:rsidP="00294B8F">
      <w:pPr>
        <w:widowControl w:val="0"/>
        <w:shd w:val="clear" w:color="auto" w:fill="FFFFFF"/>
        <w:autoSpaceDE w:val="0"/>
        <w:autoSpaceDN w:val="0"/>
        <w:adjustRightInd w:val="0"/>
        <w:ind w:left="3600" w:firstLine="720"/>
        <w:jc w:val="both"/>
        <w:rPr>
          <w:rFonts w:eastAsia="Times New Roman"/>
          <w:i/>
          <w:iCs/>
          <w:color w:val="000000"/>
          <w:sz w:val="18"/>
          <w:szCs w:val="18"/>
        </w:rPr>
      </w:pPr>
      <w:r w:rsidRPr="00294B8F">
        <w:rPr>
          <w:rFonts w:eastAsia="Times New Roman"/>
          <w:i/>
          <w:iCs/>
          <w:color w:val="000000"/>
          <w:sz w:val="18"/>
          <w:szCs w:val="18"/>
        </w:rPr>
        <w:t xml:space="preserve">(подпись) </w:t>
      </w:r>
      <w:r w:rsidRPr="00294B8F">
        <w:rPr>
          <w:rFonts w:eastAsia="Times New Roman"/>
          <w:i/>
          <w:iCs/>
          <w:color w:val="000000"/>
          <w:sz w:val="18"/>
          <w:szCs w:val="18"/>
        </w:rPr>
        <w:tab/>
      </w:r>
      <w:r w:rsidRPr="00294B8F">
        <w:rPr>
          <w:rFonts w:eastAsia="Times New Roman"/>
          <w:i/>
          <w:iCs/>
          <w:color w:val="000000"/>
          <w:sz w:val="18"/>
          <w:szCs w:val="18"/>
        </w:rPr>
        <w:tab/>
        <w:t xml:space="preserve">     (Фамилия И.О.)</w:t>
      </w:r>
    </w:p>
    <w:p w14:paraId="7AC4DC39" w14:textId="77777777" w:rsidR="00294B8F" w:rsidRPr="00294B8F" w:rsidRDefault="00294B8F" w:rsidP="00294B8F">
      <w:pPr>
        <w:widowControl w:val="0"/>
        <w:shd w:val="clear" w:color="auto" w:fill="FFFFFF"/>
        <w:autoSpaceDE w:val="0"/>
        <w:autoSpaceDN w:val="0"/>
        <w:adjustRightInd w:val="0"/>
        <w:ind w:firstLine="720"/>
        <w:jc w:val="both"/>
        <w:rPr>
          <w:rFonts w:eastAsia="Times New Roman"/>
          <w:color w:val="000000"/>
          <w:sz w:val="20"/>
          <w:szCs w:val="20"/>
        </w:rPr>
      </w:pPr>
      <w:r w:rsidRPr="00294B8F">
        <w:rPr>
          <w:rFonts w:eastAsia="Times New Roman"/>
          <w:color w:val="000000"/>
          <w:sz w:val="20"/>
          <w:szCs w:val="20"/>
        </w:rPr>
        <w:t>Руководитель:</w:t>
      </w:r>
    </w:p>
    <w:p w14:paraId="6D41696B" w14:textId="77777777" w:rsidR="00294B8F" w:rsidRPr="00294B8F" w:rsidRDefault="00294B8F" w:rsidP="00294B8F">
      <w:pPr>
        <w:widowControl w:val="0"/>
        <w:shd w:val="clear" w:color="auto" w:fill="FFFFFF"/>
        <w:autoSpaceDE w:val="0"/>
        <w:autoSpaceDN w:val="0"/>
        <w:adjustRightInd w:val="0"/>
        <w:ind w:firstLine="720"/>
        <w:jc w:val="both"/>
        <w:rPr>
          <w:rFonts w:eastAsia="Times New Roman"/>
          <w:color w:val="000000"/>
          <w:sz w:val="20"/>
          <w:szCs w:val="20"/>
          <w:u w:val="single"/>
        </w:rPr>
      </w:pPr>
      <w:r w:rsidRPr="00294B8F">
        <w:rPr>
          <w:rFonts w:eastAsia="Times New Roman"/>
          <w:color w:val="000000"/>
          <w:sz w:val="20"/>
          <w:szCs w:val="20"/>
        </w:rPr>
        <w:t>«___» ________ _____г.      ________________________           __________________________</w:t>
      </w:r>
    </w:p>
    <w:p w14:paraId="4570B48C" w14:textId="35677F46" w:rsidR="00294B8F" w:rsidRDefault="00294B8F" w:rsidP="00294B8F">
      <w:pPr>
        <w:widowControl w:val="0"/>
        <w:shd w:val="clear" w:color="auto" w:fill="FFFFFF"/>
        <w:autoSpaceDE w:val="0"/>
        <w:autoSpaceDN w:val="0"/>
        <w:adjustRightInd w:val="0"/>
        <w:ind w:left="3600" w:firstLine="720"/>
        <w:jc w:val="both"/>
        <w:rPr>
          <w:rFonts w:eastAsia="Times New Roman"/>
          <w:i/>
          <w:iCs/>
          <w:color w:val="000000"/>
          <w:sz w:val="18"/>
          <w:szCs w:val="18"/>
        </w:rPr>
      </w:pPr>
      <w:r w:rsidRPr="00294B8F">
        <w:rPr>
          <w:rFonts w:eastAsia="Times New Roman"/>
          <w:i/>
          <w:iCs/>
          <w:color w:val="000000"/>
          <w:sz w:val="18"/>
          <w:szCs w:val="18"/>
        </w:rPr>
        <w:t xml:space="preserve">(подпись) </w:t>
      </w:r>
      <w:r w:rsidRPr="00294B8F">
        <w:rPr>
          <w:rFonts w:eastAsia="Times New Roman"/>
          <w:i/>
          <w:iCs/>
          <w:color w:val="000000"/>
          <w:sz w:val="18"/>
          <w:szCs w:val="18"/>
        </w:rPr>
        <w:tab/>
      </w:r>
      <w:r w:rsidRPr="00294B8F">
        <w:rPr>
          <w:rFonts w:eastAsia="Times New Roman"/>
          <w:i/>
          <w:iCs/>
          <w:color w:val="000000"/>
          <w:sz w:val="18"/>
          <w:szCs w:val="18"/>
        </w:rPr>
        <w:tab/>
        <w:t xml:space="preserve">     (Фамилия И.О.)</w:t>
      </w:r>
    </w:p>
    <w:p w14:paraId="4EAFB901" w14:textId="77777777" w:rsidR="00A03E5C" w:rsidRDefault="00A03E5C" w:rsidP="004932FF">
      <w:pPr>
        <w:keepNext/>
        <w:autoSpaceDE w:val="0"/>
        <w:autoSpaceDN w:val="0"/>
        <w:spacing w:line="360" w:lineRule="auto"/>
        <w:outlineLvl w:val="0"/>
        <w:rPr>
          <w:rFonts w:eastAsia="Times New Roman"/>
          <w:i/>
          <w:iCs/>
          <w:color w:val="000000"/>
          <w:sz w:val="18"/>
          <w:szCs w:val="18"/>
        </w:rPr>
      </w:pPr>
    </w:p>
    <w:p w14:paraId="07408B18" w14:textId="77777777" w:rsidR="004932FF" w:rsidRDefault="004932FF" w:rsidP="004932FF">
      <w:pPr>
        <w:keepNext/>
        <w:autoSpaceDE w:val="0"/>
        <w:autoSpaceDN w:val="0"/>
        <w:spacing w:line="360" w:lineRule="auto"/>
        <w:outlineLvl w:val="0"/>
        <w:rPr>
          <w:rFonts w:eastAsia="Times New Roman"/>
          <w:b/>
          <w:bCs/>
          <w:caps/>
          <w:spacing w:val="20"/>
          <w:sz w:val="32"/>
          <w:szCs w:val="32"/>
        </w:rPr>
      </w:pPr>
    </w:p>
    <w:p w14:paraId="13C46BC5" w14:textId="77777777" w:rsidR="004838F0" w:rsidRDefault="004838F0">
      <w:pPr>
        <w:rPr>
          <w:rFonts w:eastAsia="Times New Roman"/>
          <w:b/>
          <w:bCs/>
          <w:caps/>
          <w:spacing w:val="20"/>
          <w:sz w:val="32"/>
          <w:szCs w:val="32"/>
        </w:rPr>
      </w:pPr>
      <w:r>
        <w:rPr>
          <w:rFonts w:eastAsia="Times New Roman"/>
          <w:b/>
          <w:bCs/>
          <w:caps/>
          <w:spacing w:val="20"/>
          <w:sz w:val="32"/>
          <w:szCs w:val="32"/>
        </w:rPr>
        <w:br w:type="page"/>
      </w:r>
    </w:p>
    <w:p w14:paraId="34CEF7B3" w14:textId="12E5C507" w:rsidR="001D687A" w:rsidRPr="001D687A" w:rsidRDefault="001D687A" w:rsidP="001D687A">
      <w:pPr>
        <w:keepNext/>
        <w:autoSpaceDE w:val="0"/>
        <w:autoSpaceDN w:val="0"/>
        <w:spacing w:line="360" w:lineRule="auto"/>
        <w:jc w:val="center"/>
        <w:outlineLvl w:val="0"/>
        <w:rPr>
          <w:rFonts w:eastAsia="Times New Roman"/>
          <w:b/>
          <w:bCs/>
          <w:caps/>
          <w:spacing w:val="20"/>
          <w:sz w:val="32"/>
          <w:szCs w:val="32"/>
        </w:rPr>
      </w:pPr>
      <w:r w:rsidRPr="001D687A">
        <w:rPr>
          <w:rFonts w:eastAsia="Times New Roman"/>
          <w:b/>
          <w:bCs/>
          <w:caps/>
          <w:spacing w:val="20"/>
          <w:sz w:val="32"/>
          <w:szCs w:val="32"/>
        </w:rPr>
        <w:lastRenderedPageBreak/>
        <w:t xml:space="preserve">Приложение </w:t>
      </w:r>
      <w:r w:rsidR="00294B8F">
        <w:rPr>
          <w:rFonts w:eastAsia="Times New Roman"/>
          <w:b/>
          <w:bCs/>
          <w:caps/>
          <w:spacing w:val="20"/>
          <w:sz w:val="32"/>
          <w:szCs w:val="32"/>
        </w:rPr>
        <w:t>В</w:t>
      </w:r>
    </w:p>
    <w:p w14:paraId="76372B42" w14:textId="77777777" w:rsidR="001D687A" w:rsidRDefault="001D687A" w:rsidP="00863C85">
      <w:pPr>
        <w:pStyle w:val="14-1"/>
        <w:numPr>
          <w:ilvl w:val="12"/>
          <w:numId w:val="0"/>
        </w:numPr>
        <w:ind w:firstLine="709"/>
        <w:jc w:val="center"/>
        <w:rPr>
          <w:b/>
          <w:w w:val="120"/>
          <w:kern w:val="24"/>
          <w:sz w:val="24"/>
          <w:szCs w:val="24"/>
        </w:rPr>
      </w:pPr>
    </w:p>
    <w:p w14:paraId="270F1C5D" w14:textId="77777777" w:rsidR="001D687A" w:rsidRPr="001D687A" w:rsidRDefault="001D687A" w:rsidP="001D687A">
      <w:pPr>
        <w:widowControl w:val="0"/>
        <w:autoSpaceDE w:val="0"/>
        <w:autoSpaceDN w:val="0"/>
        <w:adjustRightInd w:val="0"/>
        <w:spacing w:line="360" w:lineRule="auto"/>
        <w:jc w:val="center"/>
        <w:rPr>
          <w:rFonts w:eastAsia="Times New Roman"/>
          <w:b/>
          <w:sz w:val="28"/>
          <w:szCs w:val="28"/>
        </w:rPr>
      </w:pPr>
      <w:r w:rsidRPr="001D687A">
        <w:rPr>
          <w:rFonts w:eastAsia="Times New Roman"/>
          <w:b/>
          <w:sz w:val="28"/>
          <w:szCs w:val="28"/>
        </w:rPr>
        <w:t>Образец оформления титульного листа</w:t>
      </w:r>
    </w:p>
    <w:p w14:paraId="09BFD7A8" w14:textId="77777777" w:rsidR="001D687A" w:rsidRPr="001D687A" w:rsidRDefault="001D687A" w:rsidP="001D687A">
      <w:pPr>
        <w:widowControl w:val="0"/>
        <w:autoSpaceDE w:val="0"/>
        <w:autoSpaceDN w:val="0"/>
        <w:adjustRightInd w:val="0"/>
        <w:spacing w:line="360" w:lineRule="auto"/>
        <w:ind w:left="-284"/>
        <w:jc w:val="center"/>
        <w:rPr>
          <w:rFonts w:eastAsia="Times New Roman"/>
          <w:sz w:val="28"/>
          <w:szCs w:val="28"/>
        </w:rPr>
      </w:pPr>
      <w:r w:rsidRPr="001D687A">
        <w:rPr>
          <w:rFonts w:eastAsia="Times New Roman"/>
        </w:rPr>
        <w:t>МИНИСТЕРСТВО НАУКИ И ВЫСШЕГО ОБРАЗОВАНИЯ РОССИЙСКОЙ ФЕДЕРАЦИИ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9"/>
      </w:tblGrid>
      <w:tr w:rsidR="001D687A" w:rsidRPr="001D687A" w14:paraId="170902B4" w14:textId="77777777" w:rsidTr="00565592">
        <w:tc>
          <w:tcPr>
            <w:tcW w:w="9889" w:type="dxa"/>
            <w:tcBorders>
              <w:top w:val="nil"/>
              <w:left w:val="nil"/>
              <w:bottom w:val="nil"/>
              <w:right w:val="nil"/>
            </w:tcBorders>
          </w:tcPr>
          <w:p w14:paraId="1FC10088" w14:textId="77777777" w:rsidR="001D687A" w:rsidRPr="001D687A" w:rsidRDefault="001D687A" w:rsidP="001D687A">
            <w:pPr>
              <w:rPr>
                <w:rFonts w:eastAsia="Times New Roman"/>
                <w:b/>
              </w:rPr>
            </w:pPr>
          </w:p>
          <w:p w14:paraId="4A3E133C" w14:textId="77777777" w:rsidR="001D687A" w:rsidRPr="001D687A" w:rsidRDefault="001D687A" w:rsidP="001D687A">
            <w:pPr>
              <w:jc w:val="center"/>
              <w:rPr>
                <w:rFonts w:eastAsia="Times New Roman"/>
                <w:b/>
              </w:rPr>
            </w:pPr>
            <w:r w:rsidRPr="001D687A">
              <w:rPr>
                <w:rFonts w:eastAsia="Times New Roman"/>
                <w:b/>
              </w:rPr>
              <w:t>федеральное государственное автономное образовательное</w:t>
            </w:r>
          </w:p>
          <w:p w14:paraId="4A74B69E" w14:textId="77777777" w:rsidR="001D687A" w:rsidRPr="001D687A" w:rsidRDefault="001D687A" w:rsidP="001D687A">
            <w:pPr>
              <w:jc w:val="center"/>
              <w:rPr>
                <w:rFonts w:eastAsia="Times New Roman"/>
                <w:b/>
              </w:rPr>
            </w:pPr>
            <w:r w:rsidRPr="001D687A">
              <w:rPr>
                <w:rFonts w:eastAsia="Times New Roman"/>
                <w:b/>
              </w:rPr>
              <w:t xml:space="preserve">учреждение высшего образования </w:t>
            </w:r>
          </w:p>
          <w:p w14:paraId="7A8EB2B9" w14:textId="77777777" w:rsidR="001D687A" w:rsidRPr="001D687A" w:rsidRDefault="001D687A" w:rsidP="001D687A">
            <w:pPr>
              <w:jc w:val="center"/>
              <w:rPr>
                <w:rFonts w:eastAsia="Times New Roman"/>
                <w:b/>
              </w:rPr>
            </w:pPr>
            <w:r w:rsidRPr="001D687A">
              <w:rPr>
                <w:rFonts w:eastAsia="Times New Roman"/>
                <w:b/>
              </w:rPr>
              <w:t>«Мурманский арктический университет»</w:t>
            </w:r>
          </w:p>
          <w:p w14:paraId="4F6B4F8E" w14:textId="77777777" w:rsidR="001D687A" w:rsidRPr="001D687A" w:rsidRDefault="001D687A" w:rsidP="001D687A">
            <w:pPr>
              <w:jc w:val="center"/>
              <w:rPr>
                <w:rFonts w:eastAsia="Times New Roman"/>
                <w:b/>
              </w:rPr>
            </w:pPr>
            <w:r w:rsidRPr="001D687A">
              <w:rPr>
                <w:rFonts w:eastAsia="Times New Roman"/>
                <w:b/>
              </w:rPr>
              <w:t>(ФГАОУ  ВО  «МАУ»)</w:t>
            </w:r>
          </w:p>
          <w:p w14:paraId="62D7C73C" w14:textId="77777777" w:rsidR="001D687A" w:rsidRPr="001D687A" w:rsidRDefault="001D687A" w:rsidP="001D687A">
            <w:pPr>
              <w:jc w:val="center"/>
              <w:rPr>
                <w:rFonts w:eastAsia="Times New Roman"/>
                <w:b/>
              </w:rPr>
            </w:pPr>
          </w:p>
          <w:p w14:paraId="0B034209" w14:textId="77777777" w:rsidR="001D687A" w:rsidRPr="001D687A" w:rsidRDefault="001D687A" w:rsidP="001D687A">
            <w:pPr>
              <w:rPr>
                <w:rFonts w:eastAsia="Times New Roman"/>
              </w:rPr>
            </w:pPr>
          </w:p>
        </w:tc>
      </w:tr>
    </w:tbl>
    <w:p w14:paraId="4FB9660B" w14:textId="77777777" w:rsidR="001D687A" w:rsidRPr="001D687A" w:rsidRDefault="001D687A" w:rsidP="001D687A">
      <w:pPr>
        <w:widowControl w:val="0"/>
        <w:autoSpaceDE w:val="0"/>
        <w:autoSpaceDN w:val="0"/>
        <w:adjustRightInd w:val="0"/>
        <w:spacing w:line="360" w:lineRule="auto"/>
        <w:jc w:val="both"/>
        <w:rPr>
          <w:rFonts w:eastAsia="Times New Roman"/>
          <w:b/>
          <w:sz w:val="28"/>
          <w:szCs w:val="28"/>
        </w:rPr>
      </w:pPr>
    </w:p>
    <w:p w14:paraId="168C85BF" w14:textId="77777777" w:rsidR="001D687A" w:rsidRPr="001D687A" w:rsidRDefault="001D687A" w:rsidP="001D687A">
      <w:pPr>
        <w:widowControl w:val="0"/>
        <w:autoSpaceDE w:val="0"/>
        <w:autoSpaceDN w:val="0"/>
        <w:adjustRightInd w:val="0"/>
        <w:spacing w:line="360" w:lineRule="auto"/>
        <w:jc w:val="both"/>
        <w:rPr>
          <w:rFonts w:eastAsia="Times New Roman"/>
        </w:rPr>
      </w:pPr>
      <w:r w:rsidRPr="001D687A">
        <w:rPr>
          <w:rFonts w:eastAsia="Times New Roman"/>
        </w:rPr>
        <w:t xml:space="preserve">                                                                           «Допустить к защите»_____________</w:t>
      </w:r>
    </w:p>
    <w:p w14:paraId="27F3AA62" w14:textId="77777777" w:rsidR="001D687A" w:rsidRPr="001D687A" w:rsidRDefault="001D687A" w:rsidP="001D687A">
      <w:pPr>
        <w:widowControl w:val="0"/>
        <w:autoSpaceDE w:val="0"/>
        <w:autoSpaceDN w:val="0"/>
        <w:adjustRightInd w:val="0"/>
        <w:spacing w:line="360" w:lineRule="auto"/>
        <w:jc w:val="both"/>
        <w:rPr>
          <w:rFonts w:eastAsia="Times New Roman"/>
        </w:rPr>
      </w:pPr>
      <w:r w:rsidRPr="001D687A">
        <w:rPr>
          <w:rFonts w:eastAsia="Times New Roman"/>
        </w:rPr>
        <w:t xml:space="preserve">                                                                            Директор Колледжа МАУ</w:t>
      </w:r>
    </w:p>
    <w:p w14:paraId="49DC3BB5" w14:textId="77777777" w:rsidR="001D687A" w:rsidRPr="001D687A" w:rsidRDefault="001D687A" w:rsidP="001D687A">
      <w:pPr>
        <w:widowControl w:val="0"/>
        <w:autoSpaceDE w:val="0"/>
        <w:autoSpaceDN w:val="0"/>
        <w:adjustRightInd w:val="0"/>
        <w:spacing w:line="360" w:lineRule="auto"/>
        <w:jc w:val="both"/>
        <w:rPr>
          <w:rFonts w:eastAsia="Times New Roman"/>
        </w:rPr>
      </w:pPr>
      <w:r w:rsidRPr="001D687A">
        <w:rPr>
          <w:rFonts w:eastAsia="Times New Roman"/>
        </w:rPr>
        <w:t xml:space="preserve">                                                                             _________________ / Козлова Н.В./</w:t>
      </w:r>
    </w:p>
    <w:p w14:paraId="20EB5AE2" w14:textId="77777777" w:rsidR="001D687A" w:rsidRPr="001D687A" w:rsidRDefault="001D687A" w:rsidP="001D687A">
      <w:pPr>
        <w:widowControl w:val="0"/>
        <w:autoSpaceDE w:val="0"/>
        <w:autoSpaceDN w:val="0"/>
        <w:adjustRightInd w:val="0"/>
        <w:spacing w:line="360" w:lineRule="auto"/>
        <w:jc w:val="both"/>
        <w:rPr>
          <w:rFonts w:eastAsia="Times New Roman"/>
          <w:b/>
          <w:sz w:val="28"/>
          <w:szCs w:val="28"/>
        </w:rPr>
      </w:pPr>
    </w:p>
    <w:p w14:paraId="34D9913C" w14:textId="77777777" w:rsidR="004838F0" w:rsidRPr="008E7795" w:rsidRDefault="004838F0" w:rsidP="004838F0">
      <w:pPr>
        <w:shd w:val="clear" w:color="auto" w:fill="FFFFFF"/>
        <w:spacing w:line="360" w:lineRule="auto"/>
        <w:jc w:val="center"/>
        <w:rPr>
          <w:b/>
          <w:bCs/>
          <w:color w:val="000000"/>
          <w:sz w:val="28"/>
          <w:szCs w:val="28"/>
        </w:rPr>
      </w:pPr>
      <w:r>
        <w:rPr>
          <w:b/>
          <w:bCs/>
          <w:color w:val="000000"/>
          <w:sz w:val="28"/>
          <w:szCs w:val="28"/>
        </w:rPr>
        <w:t>ДИПЛОМНАЯ</w:t>
      </w:r>
      <w:r w:rsidRPr="008E7795">
        <w:rPr>
          <w:b/>
          <w:bCs/>
          <w:color w:val="000000"/>
          <w:sz w:val="28"/>
          <w:szCs w:val="28"/>
        </w:rPr>
        <w:t xml:space="preserve"> РАБОТА</w:t>
      </w:r>
    </w:p>
    <w:p w14:paraId="27F4323A" w14:textId="77777777" w:rsidR="001D687A" w:rsidRPr="001D687A" w:rsidRDefault="001D687A" w:rsidP="001D687A">
      <w:pPr>
        <w:widowControl w:val="0"/>
        <w:autoSpaceDE w:val="0"/>
        <w:autoSpaceDN w:val="0"/>
        <w:adjustRightInd w:val="0"/>
        <w:spacing w:line="360" w:lineRule="auto"/>
        <w:jc w:val="center"/>
        <w:rPr>
          <w:rFonts w:eastAsia="Times New Roman"/>
          <w:sz w:val="28"/>
          <w:szCs w:val="28"/>
        </w:rPr>
      </w:pPr>
    </w:p>
    <w:p w14:paraId="5E37B176" w14:textId="77777777" w:rsidR="001D687A" w:rsidRPr="001D687A" w:rsidRDefault="001D687A" w:rsidP="001D687A">
      <w:pPr>
        <w:widowControl w:val="0"/>
        <w:autoSpaceDE w:val="0"/>
        <w:autoSpaceDN w:val="0"/>
        <w:adjustRightInd w:val="0"/>
        <w:spacing w:line="360" w:lineRule="auto"/>
        <w:jc w:val="center"/>
        <w:rPr>
          <w:rFonts w:eastAsia="Times New Roman"/>
          <w:b/>
          <w:bCs/>
          <w:sz w:val="28"/>
          <w:szCs w:val="28"/>
        </w:rPr>
      </w:pPr>
      <w:r w:rsidRPr="001D687A">
        <w:rPr>
          <w:rFonts w:eastAsia="Times New Roman"/>
          <w:sz w:val="28"/>
          <w:szCs w:val="28"/>
        </w:rPr>
        <w:t xml:space="preserve">на тему: </w:t>
      </w:r>
      <w:r w:rsidRPr="001D687A">
        <w:rPr>
          <w:rFonts w:eastAsia="Times New Roman"/>
          <w:b/>
          <w:bCs/>
          <w:sz w:val="28"/>
          <w:szCs w:val="28"/>
        </w:rPr>
        <w:t>«</w:t>
      </w:r>
      <w:r w:rsidRPr="001D687A">
        <w:rPr>
          <w:rFonts w:eastAsia="Times New Roman"/>
          <w:b/>
          <w:sz w:val="28"/>
          <w:szCs w:val="28"/>
        </w:rPr>
        <w:t>__________________________________________________</w:t>
      </w:r>
      <w:r w:rsidRPr="001D687A">
        <w:rPr>
          <w:rFonts w:eastAsia="Times New Roman"/>
          <w:b/>
          <w:bCs/>
          <w:sz w:val="28"/>
          <w:szCs w:val="28"/>
        </w:rPr>
        <w:t>»</w:t>
      </w:r>
    </w:p>
    <w:p w14:paraId="199FF3E8" w14:textId="77777777" w:rsidR="001D687A" w:rsidRPr="001D687A" w:rsidRDefault="001D687A" w:rsidP="001D687A">
      <w:pPr>
        <w:widowControl w:val="0"/>
        <w:autoSpaceDE w:val="0"/>
        <w:autoSpaceDN w:val="0"/>
        <w:adjustRightInd w:val="0"/>
        <w:spacing w:line="360" w:lineRule="auto"/>
        <w:jc w:val="center"/>
        <w:rPr>
          <w:rFonts w:eastAsia="Times New Roman"/>
          <w:b/>
          <w:bCs/>
          <w:sz w:val="28"/>
          <w:szCs w:val="28"/>
        </w:rPr>
      </w:pPr>
    </w:p>
    <w:p w14:paraId="285CBE4F" w14:textId="77777777" w:rsidR="001D687A" w:rsidRPr="001D687A" w:rsidRDefault="001D687A" w:rsidP="001D687A">
      <w:pPr>
        <w:widowControl w:val="0"/>
        <w:autoSpaceDE w:val="0"/>
        <w:autoSpaceDN w:val="0"/>
        <w:adjustRightInd w:val="0"/>
        <w:spacing w:line="360" w:lineRule="auto"/>
        <w:rPr>
          <w:rFonts w:eastAsia="Times New Roman"/>
        </w:rPr>
      </w:pPr>
      <w:r w:rsidRPr="001D687A">
        <w:rPr>
          <w:rFonts w:eastAsia="Times New Roman"/>
        </w:rPr>
        <w:t>Студента (ки)   _______________________________________________________________</w:t>
      </w:r>
    </w:p>
    <w:p w14:paraId="08FDAAEE" w14:textId="77777777" w:rsidR="001D687A" w:rsidRPr="001D687A" w:rsidRDefault="001D687A" w:rsidP="001D687A">
      <w:pPr>
        <w:widowControl w:val="0"/>
        <w:autoSpaceDE w:val="0"/>
        <w:autoSpaceDN w:val="0"/>
        <w:adjustRightInd w:val="0"/>
        <w:spacing w:line="360" w:lineRule="auto"/>
        <w:rPr>
          <w:rFonts w:eastAsia="Times New Roman"/>
          <w:sz w:val="16"/>
          <w:szCs w:val="16"/>
        </w:rPr>
      </w:pPr>
      <w:r w:rsidRPr="001D687A">
        <w:rPr>
          <w:rFonts w:eastAsia="Times New Roman"/>
        </w:rPr>
        <w:t xml:space="preserve">                                                                      </w:t>
      </w:r>
      <w:r w:rsidRPr="001D687A">
        <w:rPr>
          <w:rFonts w:eastAsia="Times New Roman"/>
          <w:sz w:val="16"/>
          <w:szCs w:val="16"/>
        </w:rPr>
        <w:t>Ф.И.О</w:t>
      </w:r>
    </w:p>
    <w:p w14:paraId="069311DB" w14:textId="77777777" w:rsidR="001D687A" w:rsidRPr="001D687A" w:rsidRDefault="001D687A" w:rsidP="001D687A">
      <w:pPr>
        <w:widowControl w:val="0"/>
        <w:autoSpaceDE w:val="0"/>
        <w:autoSpaceDN w:val="0"/>
        <w:adjustRightInd w:val="0"/>
        <w:spacing w:line="360" w:lineRule="auto"/>
        <w:rPr>
          <w:rFonts w:eastAsia="Times New Roman"/>
        </w:rPr>
      </w:pPr>
      <w:r w:rsidRPr="001D687A">
        <w:rPr>
          <w:rFonts w:eastAsia="Times New Roman"/>
        </w:rPr>
        <w:t>Специальность:  ______________________________________________________________</w:t>
      </w:r>
    </w:p>
    <w:p w14:paraId="5320A42C" w14:textId="77777777" w:rsidR="001D687A" w:rsidRPr="001D687A" w:rsidRDefault="001D687A" w:rsidP="001D687A">
      <w:pPr>
        <w:widowControl w:val="0"/>
        <w:autoSpaceDE w:val="0"/>
        <w:autoSpaceDN w:val="0"/>
        <w:adjustRightInd w:val="0"/>
        <w:spacing w:line="360" w:lineRule="auto"/>
        <w:jc w:val="center"/>
        <w:rPr>
          <w:rFonts w:eastAsia="Times New Roman"/>
          <w:sz w:val="16"/>
          <w:szCs w:val="16"/>
        </w:rPr>
      </w:pPr>
      <w:r w:rsidRPr="001D687A">
        <w:rPr>
          <w:rFonts w:eastAsia="Times New Roman"/>
          <w:sz w:val="16"/>
          <w:szCs w:val="16"/>
        </w:rPr>
        <w:t>(номер и название специальности)</w:t>
      </w:r>
    </w:p>
    <w:p w14:paraId="26470CDE" w14:textId="77777777" w:rsidR="001D687A" w:rsidRPr="001D687A" w:rsidRDefault="001D687A" w:rsidP="001D687A">
      <w:pPr>
        <w:keepNext/>
        <w:autoSpaceDE w:val="0"/>
        <w:autoSpaceDN w:val="0"/>
        <w:ind w:firstLine="720"/>
        <w:outlineLvl w:val="4"/>
        <w:rPr>
          <w:rFonts w:eastAsia="Times New Roman"/>
          <w:i/>
          <w:iCs/>
          <w:szCs w:val="20"/>
        </w:rPr>
      </w:pPr>
      <w:r w:rsidRPr="001D687A">
        <w:rPr>
          <w:rFonts w:eastAsia="Times New Roman"/>
          <w:i/>
          <w:iCs/>
          <w:szCs w:val="20"/>
        </w:rPr>
        <w:t>Отделение _____________________   Курс ____________  Группа ______________</w:t>
      </w:r>
    </w:p>
    <w:p w14:paraId="0EC5752C" w14:textId="77777777" w:rsidR="001D687A" w:rsidRPr="001D687A" w:rsidRDefault="001D687A" w:rsidP="001D687A">
      <w:pPr>
        <w:widowControl w:val="0"/>
        <w:autoSpaceDE w:val="0"/>
        <w:autoSpaceDN w:val="0"/>
        <w:adjustRightInd w:val="0"/>
        <w:rPr>
          <w:rFonts w:eastAsia="Times New Roman"/>
          <w:sz w:val="18"/>
          <w:szCs w:val="20"/>
        </w:rPr>
      </w:pPr>
      <w:r w:rsidRPr="001D687A">
        <w:rPr>
          <w:rFonts w:eastAsia="Times New Roman"/>
          <w:b/>
          <w:sz w:val="16"/>
          <w:szCs w:val="20"/>
        </w:rPr>
        <w:t xml:space="preserve">                                           </w:t>
      </w:r>
      <w:r w:rsidRPr="001D687A">
        <w:rPr>
          <w:rFonts w:eastAsia="Times New Roman"/>
          <w:sz w:val="18"/>
          <w:szCs w:val="20"/>
        </w:rPr>
        <w:t>(очное, заочное)</w:t>
      </w:r>
      <w:r w:rsidRPr="001D687A">
        <w:rPr>
          <w:rFonts w:eastAsia="Times New Roman"/>
          <w:b/>
          <w:sz w:val="18"/>
          <w:szCs w:val="20"/>
        </w:rPr>
        <w:t xml:space="preserve">                </w:t>
      </w:r>
      <w:r w:rsidRPr="001D687A">
        <w:rPr>
          <w:rFonts w:eastAsia="Times New Roman"/>
          <w:b/>
          <w:sz w:val="18"/>
          <w:szCs w:val="20"/>
        </w:rPr>
        <w:tab/>
      </w:r>
      <w:r w:rsidRPr="001D687A">
        <w:rPr>
          <w:rFonts w:eastAsia="Times New Roman"/>
          <w:b/>
          <w:sz w:val="18"/>
          <w:szCs w:val="20"/>
        </w:rPr>
        <w:tab/>
      </w:r>
      <w:r w:rsidRPr="001D687A">
        <w:rPr>
          <w:rFonts w:eastAsia="Times New Roman"/>
          <w:sz w:val="18"/>
          <w:szCs w:val="20"/>
        </w:rPr>
        <w:tab/>
      </w:r>
      <w:r w:rsidRPr="001D687A">
        <w:rPr>
          <w:rFonts w:eastAsia="Times New Roman"/>
          <w:sz w:val="18"/>
          <w:szCs w:val="20"/>
        </w:rPr>
        <w:tab/>
        <w:t xml:space="preserve">            </w:t>
      </w:r>
    </w:p>
    <w:p w14:paraId="482CC844" w14:textId="77777777" w:rsidR="001D687A" w:rsidRPr="001D687A" w:rsidRDefault="001D687A" w:rsidP="001D687A">
      <w:pPr>
        <w:widowControl w:val="0"/>
        <w:autoSpaceDE w:val="0"/>
        <w:autoSpaceDN w:val="0"/>
        <w:adjustRightInd w:val="0"/>
        <w:spacing w:line="360" w:lineRule="auto"/>
        <w:rPr>
          <w:rFonts w:eastAsia="Times New Roman"/>
        </w:rPr>
      </w:pPr>
    </w:p>
    <w:p w14:paraId="790BA3C7" w14:textId="77777777" w:rsidR="001D687A" w:rsidRPr="001D687A" w:rsidRDefault="001D687A" w:rsidP="001D687A">
      <w:pPr>
        <w:widowControl w:val="0"/>
        <w:autoSpaceDE w:val="0"/>
        <w:autoSpaceDN w:val="0"/>
        <w:adjustRightInd w:val="0"/>
        <w:spacing w:line="360" w:lineRule="auto"/>
        <w:rPr>
          <w:rFonts w:eastAsia="Times New Roman"/>
        </w:rPr>
      </w:pPr>
    </w:p>
    <w:p w14:paraId="4E9709A5" w14:textId="77777777" w:rsidR="001D687A" w:rsidRPr="001D687A" w:rsidRDefault="001D687A" w:rsidP="001D687A">
      <w:pPr>
        <w:widowControl w:val="0"/>
        <w:autoSpaceDE w:val="0"/>
        <w:autoSpaceDN w:val="0"/>
        <w:adjustRightInd w:val="0"/>
        <w:spacing w:line="360" w:lineRule="auto"/>
        <w:rPr>
          <w:rFonts w:eastAsia="Times New Roman"/>
          <w:sz w:val="16"/>
          <w:szCs w:val="16"/>
        </w:rPr>
      </w:pPr>
    </w:p>
    <w:p w14:paraId="1359DEA1" w14:textId="77777777" w:rsidR="001D687A" w:rsidRPr="001D687A" w:rsidRDefault="001D687A" w:rsidP="001D687A">
      <w:pPr>
        <w:widowControl w:val="0"/>
        <w:autoSpaceDE w:val="0"/>
        <w:autoSpaceDN w:val="0"/>
        <w:adjustRightInd w:val="0"/>
        <w:spacing w:line="360" w:lineRule="auto"/>
        <w:rPr>
          <w:rFonts w:eastAsia="Times New Roman"/>
        </w:rPr>
      </w:pPr>
      <w:r w:rsidRPr="001D687A">
        <w:rPr>
          <w:rFonts w:eastAsia="Times New Roman"/>
        </w:rPr>
        <w:t>Руководитель               __________________________          ___________________________</w:t>
      </w:r>
    </w:p>
    <w:p w14:paraId="79BE783D" w14:textId="77777777" w:rsidR="001D687A" w:rsidRPr="001D687A" w:rsidRDefault="001D687A" w:rsidP="001D687A">
      <w:pPr>
        <w:widowControl w:val="0"/>
        <w:autoSpaceDE w:val="0"/>
        <w:autoSpaceDN w:val="0"/>
        <w:adjustRightInd w:val="0"/>
        <w:spacing w:line="360" w:lineRule="auto"/>
        <w:rPr>
          <w:rFonts w:eastAsia="Times New Roman"/>
          <w:sz w:val="16"/>
          <w:szCs w:val="16"/>
        </w:rPr>
      </w:pPr>
      <w:r w:rsidRPr="001D687A">
        <w:rPr>
          <w:rFonts w:eastAsia="Times New Roman"/>
          <w:sz w:val="16"/>
          <w:szCs w:val="16"/>
        </w:rPr>
        <w:t xml:space="preserve">                                                                                        Подпись                                                                              И., О., Фамилия</w:t>
      </w:r>
    </w:p>
    <w:p w14:paraId="1B17AD61" w14:textId="77777777" w:rsidR="001D687A" w:rsidRPr="001D687A" w:rsidRDefault="001D687A" w:rsidP="001D687A">
      <w:pPr>
        <w:widowControl w:val="0"/>
        <w:autoSpaceDE w:val="0"/>
        <w:autoSpaceDN w:val="0"/>
        <w:adjustRightInd w:val="0"/>
        <w:spacing w:line="360" w:lineRule="auto"/>
        <w:rPr>
          <w:rFonts w:eastAsia="Times New Roman"/>
        </w:rPr>
      </w:pPr>
      <w:r w:rsidRPr="001D687A">
        <w:rPr>
          <w:rFonts w:eastAsia="Times New Roman"/>
        </w:rPr>
        <w:t>Рецензент                     __________________________           ___________________________</w:t>
      </w:r>
    </w:p>
    <w:p w14:paraId="76632765" w14:textId="77777777" w:rsidR="001D687A" w:rsidRPr="001D687A" w:rsidRDefault="001D687A" w:rsidP="001D687A">
      <w:pPr>
        <w:widowControl w:val="0"/>
        <w:autoSpaceDE w:val="0"/>
        <w:autoSpaceDN w:val="0"/>
        <w:adjustRightInd w:val="0"/>
        <w:spacing w:line="360" w:lineRule="auto"/>
        <w:rPr>
          <w:rFonts w:eastAsia="Times New Roman"/>
          <w:sz w:val="16"/>
          <w:szCs w:val="16"/>
        </w:rPr>
      </w:pPr>
      <w:r w:rsidRPr="001D687A">
        <w:rPr>
          <w:rFonts w:eastAsia="Times New Roman"/>
          <w:sz w:val="16"/>
          <w:szCs w:val="16"/>
        </w:rPr>
        <w:t xml:space="preserve">                                                                                        Подпись                                                                              И., О., Фамилия</w:t>
      </w:r>
    </w:p>
    <w:p w14:paraId="54EB40A1" w14:textId="77777777" w:rsidR="001D687A" w:rsidRPr="001D687A" w:rsidRDefault="001D687A" w:rsidP="001D687A">
      <w:pPr>
        <w:widowControl w:val="0"/>
        <w:autoSpaceDE w:val="0"/>
        <w:autoSpaceDN w:val="0"/>
        <w:adjustRightInd w:val="0"/>
        <w:spacing w:line="360" w:lineRule="auto"/>
        <w:rPr>
          <w:rFonts w:eastAsia="Times New Roman"/>
          <w:sz w:val="16"/>
          <w:szCs w:val="16"/>
        </w:rPr>
      </w:pPr>
    </w:p>
    <w:p w14:paraId="601B52E7" w14:textId="77777777" w:rsidR="001D687A" w:rsidRPr="001D687A" w:rsidRDefault="001D687A" w:rsidP="001D687A">
      <w:pPr>
        <w:widowControl w:val="0"/>
        <w:autoSpaceDE w:val="0"/>
        <w:autoSpaceDN w:val="0"/>
        <w:adjustRightInd w:val="0"/>
        <w:spacing w:line="360" w:lineRule="auto"/>
        <w:rPr>
          <w:rFonts w:eastAsia="Times New Roman"/>
          <w:sz w:val="16"/>
          <w:szCs w:val="16"/>
        </w:rPr>
      </w:pPr>
    </w:p>
    <w:p w14:paraId="13484FC6" w14:textId="77777777" w:rsidR="001D687A" w:rsidRPr="001D687A" w:rsidRDefault="001D687A" w:rsidP="001D687A">
      <w:pPr>
        <w:widowControl w:val="0"/>
        <w:autoSpaceDE w:val="0"/>
        <w:autoSpaceDN w:val="0"/>
        <w:adjustRightInd w:val="0"/>
        <w:spacing w:line="360" w:lineRule="auto"/>
        <w:rPr>
          <w:rFonts w:eastAsia="Times New Roman"/>
          <w:sz w:val="16"/>
          <w:szCs w:val="16"/>
        </w:rPr>
      </w:pPr>
    </w:p>
    <w:p w14:paraId="19A58D41" w14:textId="77777777" w:rsidR="004838F0" w:rsidRDefault="004838F0" w:rsidP="001D687A">
      <w:pPr>
        <w:widowControl w:val="0"/>
        <w:autoSpaceDE w:val="0"/>
        <w:autoSpaceDN w:val="0"/>
        <w:adjustRightInd w:val="0"/>
        <w:spacing w:line="360" w:lineRule="auto"/>
        <w:jc w:val="center"/>
        <w:rPr>
          <w:rFonts w:eastAsia="Times New Roman"/>
        </w:rPr>
      </w:pPr>
    </w:p>
    <w:p w14:paraId="7F28C403" w14:textId="77777777" w:rsidR="004838F0" w:rsidRDefault="004838F0" w:rsidP="001D687A">
      <w:pPr>
        <w:widowControl w:val="0"/>
        <w:autoSpaceDE w:val="0"/>
        <w:autoSpaceDN w:val="0"/>
        <w:adjustRightInd w:val="0"/>
        <w:spacing w:line="360" w:lineRule="auto"/>
        <w:jc w:val="center"/>
        <w:rPr>
          <w:rFonts w:eastAsia="Times New Roman"/>
        </w:rPr>
      </w:pPr>
    </w:p>
    <w:p w14:paraId="59F49948" w14:textId="77777777" w:rsidR="004838F0" w:rsidRDefault="004838F0" w:rsidP="001D687A">
      <w:pPr>
        <w:widowControl w:val="0"/>
        <w:autoSpaceDE w:val="0"/>
        <w:autoSpaceDN w:val="0"/>
        <w:adjustRightInd w:val="0"/>
        <w:spacing w:line="360" w:lineRule="auto"/>
        <w:jc w:val="center"/>
        <w:rPr>
          <w:rFonts w:eastAsia="Times New Roman"/>
        </w:rPr>
      </w:pPr>
    </w:p>
    <w:p w14:paraId="582908F7" w14:textId="77777777" w:rsidR="001D687A" w:rsidRPr="001D687A" w:rsidRDefault="001D687A" w:rsidP="001D687A">
      <w:pPr>
        <w:widowControl w:val="0"/>
        <w:autoSpaceDE w:val="0"/>
        <w:autoSpaceDN w:val="0"/>
        <w:adjustRightInd w:val="0"/>
        <w:spacing w:line="360" w:lineRule="auto"/>
        <w:jc w:val="center"/>
        <w:rPr>
          <w:rFonts w:eastAsia="Times New Roman"/>
        </w:rPr>
      </w:pPr>
      <w:r w:rsidRPr="001D687A">
        <w:rPr>
          <w:rFonts w:eastAsia="Times New Roman"/>
        </w:rPr>
        <w:t>Мурманск</w:t>
      </w:r>
    </w:p>
    <w:p w14:paraId="3949C1C0" w14:textId="51D81AAF" w:rsidR="001D687A" w:rsidRPr="001D687A" w:rsidRDefault="00B84908" w:rsidP="001D687A">
      <w:pPr>
        <w:widowControl w:val="0"/>
        <w:autoSpaceDE w:val="0"/>
        <w:autoSpaceDN w:val="0"/>
        <w:adjustRightInd w:val="0"/>
        <w:spacing w:line="360" w:lineRule="auto"/>
        <w:jc w:val="center"/>
        <w:rPr>
          <w:rFonts w:eastAsia="Times New Roman"/>
        </w:rPr>
      </w:pPr>
      <w:r>
        <w:rPr>
          <w:rFonts w:eastAsia="Times New Roman"/>
        </w:rPr>
        <w:t>2024</w:t>
      </w:r>
      <w:bookmarkStart w:id="3" w:name="_GoBack"/>
      <w:bookmarkEnd w:id="3"/>
    </w:p>
    <w:bookmarkEnd w:id="2"/>
    <w:sectPr w:rsidR="001D687A" w:rsidRPr="001D687A" w:rsidSect="00133E4D">
      <w:headerReference w:type="even" r:id="rId8"/>
      <w:headerReference w:type="default" r:id="rId9"/>
      <w:footerReference w:type="even" r:id="rId10"/>
      <w:footerReference w:type="default" r:id="rId11"/>
      <w:headerReference w:type="first" r:id="rId12"/>
      <w:footerReference w:type="first" r:id="rId13"/>
      <w:pgSz w:w="11906" w:h="16838"/>
      <w:pgMar w:top="567" w:right="737" w:bottom="567" w:left="1134" w:header="709"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1ACD93" w14:textId="77777777" w:rsidR="000D63C1" w:rsidRDefault="000D63C1">
      <w:r>
        <w:separator/>
      </w:r>
    </w:p>
  </w:endnote>
  <w:endnote w:type="continuationSeparator" w:id="0">
    <w:p w14:paraId="1563E707" w14:textId="77777777" w:rsidR="000D63C1" w:rsidRDefault="000D6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tarSymbol">
    <w:altName w:val="Arial Unicode MS"/>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10022FF" w:usb1="C000E47F" w:usb2="00000029" w:usb3="00000000" w:csb0="000001DF" w:csb1="00000000"/>
  </w:font>
  <w:font w:name="Times New Roman CYR">
    <w:altName w:val="Times New Roman"/>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313D73" w14:textId="77777777" w:rsidR="00BC3B7F" w:rsidRDefault="00BC3B7F">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CE2D2" w14:textId="77777777" w:rsidR="00BC3B7F" w:rsidRDefault="00BC3B7F">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8D8CC" w14:textId="77777777" w:rsidR="00BC3B7F" w:rsidRDefault="00BC3B7F">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3E99F3" w14:textId="77777777" w:rsidR="000D63C1" w:rsidRDefault="000D63C1">
      <w:r>
        <w:separator/>
      </w:r>
    </w:p>
  </w:footnote>
  <w:footnote w:type="continuationSeparator" w:id="0">
    <w:p w14:paraId="40DD0B98" w14:textId="77777777" w:rsidR="000D63C1" w:rsidRDefault="000D63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7DA81D" w14:textId="77777777" w:rsidR="00BC3B7F" w:rsidRDefault="00BC3B7F">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5A87D8" w14:textId="77777777" w:rsidR="00BC3B7F" w:rsidRDefault="00BC3B7F">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0ED60C" w14:textId="77777777" w:rsidR="00BC3B7F" w:rsidRDefault="00BC3B7F">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decimal"/>
      <w:lvlText w:val="%1."/>
      <w:lvlJc w:val="left"/>
      <w:pPr>
        <w:tabs>
          <w:tab w:val="num" w:pos="360"/>
        </w:tabs>
        <w:ind w:left="360" w:hanging="360"/>
      </w:pPr>
      <w:rPr>
        <w:rFonts w:cs="Times New Roman"/>
      </w:rPr>
    </w:lvl>
    <w:lvl w:ilvl="1">
      <w:start w:val="2"/>
      <w:numFmt w:val="decimal"/>
      <w:lvlText w:val="%1.%2."/>
      <w:lvlJc w:val="left"/>
      <w:pPr>
        <w:tabs>
          <w:tab w:val="num" w:pos="615"/>
        </w:tabs>
        <w:ind w:left="615" w:hanging="615"/>
      </w:pPr>
      <w:rPr>
        <w:rFonts w:cs="Times New Roman"/>
      </w:rPr>
    </w:lvl>
    <w:lvl w:ilvl="2">
      <w:start w:val="2"/>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nsid w:val="00000002"/>
    <w:multiLevelType w:val="multilevel"/>
    <w:tmpl w:val="9F8C5DE0"/>
    <w:name w:val="WW8Num2"/>
    <w:lvl w:ilvl="0">
      <w:start w:val="5"/>
      <w:numFmt w:val="decimal"/>
      <w:lvlText w:val="%1."/>
      <w:lvlJc w:val="left"/>
      <w:pPr>
        <w:tabs>
          <w:tab w:val="num" w:pos="360"/>
        </w:tabs>
        <w:ind w:left="360" w:hanging="360"/>
      </w:pPr>
      <w:rPr>
        <w:rFonts w:cs="Times New Roman"/>
      </w:rPr>
    </w:lvl>
    <w:lvl w:ilvl="1">
      <w:start w:val="5"/>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440"/>
        </w:tabs>
        <w:ind w:left="1440" w:hanging="144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2160"/>
        </w:tabs>
        <w:ind w:left="2160" w:hanging="216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
    <w:nsid w:val="00000003"/>
    <w:multiLevelType w:val="singleLevel"/>
    <w:tmpl w:val="00000003"/>
    <w:name w:val="WW8Num3"/>
    <w:lvl w:ilvl="0">
      <w:start w:val="2"/>
      <w:numFmt w:val="bullet"/>
      <w:lvlText w:val="-"/>
      <w:lvlJc w:val="left"/>
      <w:pPr>
        <w:tabs>
          <w:tab w:val="num" w:pos="600"/>
        </w:tabs>
        <w:ind w:left="600" w:hanging="360"/>
      </w:pPr>
      <w:rPr>
        <w:rFonts w:ascii="StarSymbol" w:eastAsia="StarSymbol"/>
      </w:rPr>
    </w:lvl>
  </w:abstractNum>
  <w:abstractNum w:abstractNumId="3">
    <w:nsid w:val="0000000D"/>
    <w:multiLevelType w:val="multilevel"/>
    <w:tmpl w:val="0000000C"/>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3."/>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4">
    <w:nsid w:val="00000014"/>
    <w:multiLevelType w:val="multilevel"/>
    <w:tmpl w:val="00000014"/>
    <w:name w:val="WW8Num26"/>
    <w:lvl w:ilvl="0">
      <w:start w:val="1"/>
      <w:numFmt w:val="bullet"/>
      <w:lvlText w:val=""/>
      <w:lvlJc w:val="left"/>
      <w:pPr>
        <w:tabs>
          <w:tab w:val="num" w:pos="360"/>
        </w:tabs>
        <w:ind w:left="360" w:hanging="360"/>
      </w:pPr>
      <w:rPr>
        <w:rFonts w:ascii="Symbol" w:hAnsi="Symbol" w:cs="Symbol"/>
        <w:sz w:val="20"/>
      </w:rPr>
    </w:lvl>
    <w:lvl w:ilvl="1">
      <w:start w:val="1"/>
      <w:numFmt w:val="bullet"/>
      <w:lvlText w:val="o"/>
      <w:lvlJc w:val="left"/>
      <w:pPr>
        <w:tabs>
          <w:tab w:val="num" w:pos="1080"/>
        </w:tabs>
        <w:ind w:left="1080" w:hanging="360"/>
      </w:pPr>
      <w:rPr>
        <w:rFonts w:ascii="Courier New" w:hAnsi="Courier New" w:cs="Courier New"/>
        <w:sz w:val="20"/>
      </w:rPr>
    </w:lvl>
    <w:lvl w:ilvl="2">
      <w:start w:val="1"/>
      <w:numFmt w:val="bullet"/>
      <w:lvlText w:val=""/>
      <w:lvlJc w:val="left"/>
      <w:pPr>
        <w:tabs>
          <w:tab w:val="num" w:pos="1800"/>
        </w:tabs>
        <w:ind w:left="1800" w:hanging="360"/>
      </w:pPr>
      <w:rPr>
        <w:rFonts w:ascii="Wingdings" w:hAnsi="Wingdings" w:cs="Wingdings"/>
        <w:sz w:val="20"/>
      </w:rPr>
    </w:lvl>
    <w:lvl w:ilvl="3">
      <w:start w:val="1"/>
      <w:numFmt w:val="bullet"/>
      <w:lvlText w:val=""/>
      <w:lvlJc w:val="left"/>
      <w:pPr>
        <w:tabs>
          <w:tab w:val="num" w:pos="2520"/>
        </w:tabs>
        <w:ind w:left="2520" w:hanging="360"/>
      </w:pPr>
      <w:rPr>
        <w:rFonts w:ascii="Wingdings" w:hAnsi="Wingdings" w:cs="Wingdings"/>
        <w:sz w:val="20"/>
      </w:rPr>
    </w:lvl>
    <w:lvl w:ilvl="4">
      <w:start w:val="1"/>
      <w:numFmt w:val="bullet"/>
      <w:lvlText w:val=""/>
      <w:lvlJc w:val="left"/>
      <w:pPr>
        <w:tabs>
          <w:tab w:val="num" w:pos="3240"/>
        </w:tabs>
        <w:ind w:left="3240" w:hanging="360"/>
      </w:pPr>
      <w:rPr>
        <w:rFonts w:ascii="Wingdings" w:hAnsi="Wingdings" w:cs="Wingdings"/>
        <w:sz w:val="20"/>
      </w:rPr>
    </w:lvl>
    <w:lvl w:ilvl="5">
      <w:start w:val="1"/>
      <w:numFmt w:val="bullet"/>
      <w:lvlText w:val=""/>
      <w:lvlJc w:val="left"/>
      <w:pPr>
        <w:tabs>
          <w:tab w:val="num" w:pos="3960"/>
        </w:tabs>
        <w:ind w:left="3960" w:hanging="360"/>
      </w:pPr>
      <w:rPr>
        <w:rFonts w:ascii="Wingdings" w:hAnsi="Wingdings" w:cs="Wingdings"/>
        <w:sz w:val="20"/>
      </w:rPr>
    </w:lvl>
    <w:lvl w:ilvl="6">
      <w:start w:val="1"/>
      <w:numFmt w:val="bullet"/>
      <w:lvlText w:val=""/>
      <w:lvlJc w:val="left"/>
      <w:pPr>
        <w:tabs>
          <w:tab w:val="num" w:pos="4680"/>
        </w:tabs>
        <w:ind w:left="4680" w:hanging="360"/>
      </w:pPr>
      <w:rPr>
        <w:rFonts w:ascii="Wingdings" w:hAnsi="Wingdings" w:cs="Wingdings"/>
        <w:sz w:val="20"/>
      </w:rPr>
    </w:lvl>
    <w:lvl w:ilvl="7">
      <w:start w:val="1"/>
      <w:numFmt w:val="bullet"/>
      <w:lvlText w:val=""/>
      <w:lvlJc w:val="left"/>
      <w:pPr>
        <w:tabs>
          <w:tab w:val="num" w:pos="5400"/>
        </w:tabs>
        <w:ind w:left="5400" w:hanging="360"/>
      </w:pPr>
      <w:rPr>
        <w:rFonts w:ascii="Wingdings" w:hAnsi="Wingdings" w:cs="Wingdings"/>
        <w:sz w:val="20"/>
      </w:rPr>
    </w:lvl>
    <w:lvl w:ilvl="8">
      <w:start w:val="1"/>
      <w:numFmt w:val="bullet"/>
      <w:lvlText w:val=""/>
      <w:lvlJc w:val="left"/>
      <w:pPr>
        <w:tabs>
          <w:tab w:val="num" w:pos="6120"/>
        </w:tabs>
        <w:ind w:left="6120" w:hanging="360"/>
      </w:pPr>
      <w:rPr>
        <w:rFonts w:ascii="Wingdings" w:hAnsi="Wingdings" w:cs="Wingdings"/>
        <w:sz w:val="20"/>
      </w:rPr>
    </w:lvl>
  </w:abstractNum>
  <w:abstractNum w:abstractNumId="5">
    <w:nsid w:val="04F61067"/>
    <w:multiLevelType w:val="hybridMultilevel"/>
    <w:tmpl w:val="F404CF9C"/>
    <w:lvl w:ilvl="0" w:tplc="BE02EC08">
      <w:start w:val="1"/>
      <w:numFmt w:val="bullet"/>
      <w:lvlText w:val=""/>
      <w:lvlJc w:val="left"/>
      <w:pPr>
        <w:tabs>
          <w:tab w:val="num" w:pos="720"/>
        </w:tabs>
        <w:ind w:left="720" w:hanging="360"/>
      </w:pPr>
      <w:rPr>
        <w:rFonts w:ascii="Symbol" w:hAnsi="Symbol" w:hint="default"/>
      </w:rPr>
    </w:lvl>
    <w:lvl w:ilvl="1" w:tplc="AF18DA1A" w:tentative="1">
      <w:start w:val="1"/>
      <w:numFmt w:val="bullet"/>
      <w:lvlText w:val="o"/>
      <w:lvlJc w:val="left"/>
      <w:pPr>
        <w:tabs>
          <w:tab w:val="num" w:pos="1440"/>
        </w:tabs>
        <w:ind w:left="1440" w:hanging="360"/>
      </w:pPr>
      <w:rPr>
        <w:rFonts w:ascii="Courier New" w:hAnsi="Courier New" w:hint="default"/>
      </w:rPr>
    </w:lvl>
    <w:lvl w:ilvl="2" w:tplc="B268E2D0" w:tentative="1">
      <w:start w:val="1"/>
      <w:numFmt w:val="bullet"/>
      <w:lvlText w:val=""/>
      <w:lvlJc w:val="left"/>
      <w:pPr>
        <w:tabs>
          <w:tab w:val="num" w:pos="2160"/>
        </w:tabs>
        <w:ind w:left="2160" w:hanging="360"/>
      </w:pPr>
      <w:rPr>
        <w:rFonts w:ascii="Wingdings" w:hAnsi="Wingdings" w:hint="default"/>
      </w:rPr>
    </w:lvl>
    <w:lvl w:ilvl="3" w:tplc="FD30A87C" w:tentative="1">
      <w:start w:val="1"/>
      <w:numFmt w:val="bullet"/>
      <w:lvlText w:val=""/>
      <w:lvlJc w:val="left"/>
      <w:pPr>
        <w:tabs>
          <w:tab w:val="num" w:pos="2880"/>
        </w:tabs>
        <w:ind w:left="2880" w:hanging="360"/>
      </w:pPr>
      <w:rPr>
        <w:rFonts w:ascii="Symbol" w:hAnsi="Symbol" w:hint="default"/>
      </w:rPr>
    </w:lvl>
    <w:lvl w:ilvl="4" w:tplc="1E9CC0C2" w:tentative="1">
      <w:start w:val="1"/>
      <w:numFmt w:val="bullet"/>
      <w:lvlText w:val="o"/>
      <w:lvlJc w:val="left"/>
      <w:pPr>
        <w:tabs>
          <w:tab w:val="num" w:pos="3600"/>
        </w:tabs>
        <w:ind w:left="3600" w:hanging="360"/>
      </w:pPr>
      <w:rPr>
        <w:rFonts w:ascii="Courier New" w:hAnsi="Courier New" w:hint="default"/>
      </w:rPr>
    </w:lvl>
    <w:lvl w:ilvl="5" w:tplc="8A960872" w:tentative="1">
      <w:start w:val="1"/>
      <w:numFmt w:val="bullet"/>
      <w:lvlText w:val=""/>
      <w:lvlJc w:val="left"/>
      <w:pPr>
        <w:tabs>
          <w:tab w:val="num" w:pos="4320"/>
        </w:tabs>
        <w:ind w:left="4320" w:hanging="360"/>
      </w:pPr>
      <w:rPr>
        <w:rFonts w:ascii="Wingdings" w:hAnsi="Wingdings" w:hint="default"/>
      </w:rPr>
    </w:lvl>
    <w:lvl w:ilvl="6" w:tplc="75BE8D20" w:tentative="1">
      <w:start w:val="1"/>
      <w:numFmt w:val="bullet"/>
      <w:lvlText w:val=""/>
      <w:lvlJc w:val="left"/>
      <w:pPr>
        <w:tabs>
          <w:tab w:val="num" w:pos="5040"/>
        </w:tabs>
        <w:ind w:left="5040" w:hanging="360"/>
      </w:pPr>
      <w:rPr>
        <w:rFonts w:ascii="Symbol" w:hAnsi="Symbol" w:hint="default"/>
      </w:rPr>
    </w:lvl>
    <w:lvl w:ilvl="7" w:tplc="74E878F6" w:tentative="1">
      <w:start w:val="1"/>
      <w:numFmt w:val="bullet"/>
      <w:lvlText w:val="o"/>
      <w:lvlJc w:val="left"/>
      <w:pPr>
        <w:tabs>
          <w:tab w:val="num" w:pos="5760"/>
        </w:tabs>
        <w:ind w:left="5760" w:hanging="360"/>
      </w:pPr>
      <w:rPr>
        <w:rFonts w:ascii="Courier New" w:hAnsi="Courier New" w:hint="default"/>
      </w:rPr>
    </w:lvl>
    <w:lvl w:ilvl="8" w:tplc="121E8ADE" w:tentative="1">
      <w:start w:val="1"/>
      <w:numFmt w:val="bullet"/>
      <w:lvlText w:val=""/>
      <w:lvlJc w:val="left"/>
      <w:pPr>
        <w:tabs>
          <w:tab w:val="num" w:pos="6480"/>
        </w:tabs>
        <w:ind w:left="6480" w:hanging="360"/>
      </w:pPr>
      <w:rPr>
        <w:rFonts w:ascii="Wingdings" w:hAnsi="Wingdings" w:hint="default"/>
      </w:rPr>
    </w:lvl>
  </w:abstractNum>
  <w:abstractNum w:abstractNumId="6">
    <w:nsid w:val="087A6A84"/>
    <w:multiLevelType w:val="hybridMultilevel"/>
    <w:tmpl w:val="0EC4F570"/>
    <w:lvl w:ilvl="0" w:tplc="4D5C362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06117E1"/>
    <w:multiLevelType w:val="hybridMultilevel"/>
    <w:tmpl w:val="8E64FC50"/>
    <w:lvl w:ilvl="0" w:tplc="8FDEB49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12074544"/>
    <w:multiLevelType w:val="hybridMultilevel"/>
    <w:tmpl w:val="9718E328"/>
    <w:lvl w:ilvl="0" w:tplc="0419000F">
      <w:start w:val="1"/>
      <w:numFmt w:val="decimal"/>
      <w:lvlText w:val="%1."/>
      <w:lvlJc w:val="left"/>
      <w:pPr>
        <w:tabs>
          <w:tab w:val="num" w:pos="360"/>
        </w:tabs>
        <w:ind w:left="360" w:hanging="360"/>
      </w:pPr>
      <w:rPr>
        <w:rFonts w:hint="default"/>
      </w:rPr>
    </w:lvl>
    <w:lvl w:ilvl="1" w:tplc="3D2AF192">
      <w:start w:val="1"/>
      <w:numFmt w:val="bullet"/>
      <w:lvlText w:val="-"/>
      <w:lvlJc w:val="left"/>
      <w:pPr>
        <w:tabs>
          <w:tab w:val="num" w:pos="1060"/>
        </w:tabs>
        <w:ind w:left="1060" w:hanging="340"/>
      </w:pPr>
      <w:rPr>
        <w:rFonts w:ascii="Times New Roman" w:hAnsi="Times New Roman" w:cs="Times New Roman" w:hint="default"/>
        <w:b w:val="0"/>
        <w:i w:val="0"/>
        <w:sz w:val="28"/>
        <w:szCs w:val="28"/>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12A733C6"/>
    <w:multiLevelType w:val="hybridMultilevel"/>
    <w:tmpl w:val="FB62A1C6"/>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A91A97"/>
    <w:multiLevelType w:val="multilevel"/>
    <w:tmpl w:val="1526A81A"/>
    <w:lvl w:ilvl="0">
      <w:start w:val="1"/>
      <w:numFmt w:val="decimal"/>
      <w:lvlText w:val="%1."/>
      <w:lvlJc w:val="left"/>
      <w:pPr>
        <w:ind w:left="360" w:hanging="360"/>
      </w:pPr>
      <w:rPr>
        <w:rFonts w:hint="default"/>
        <w:b/>
        <w:i w:val="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nsid w:val="1C4D65CC"/>
    <w:multiLevelType w:val="multilevel"/>
    <w:tmpl w:val="6F28D16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20230AA7"/>
    <w:multiLevelType w:val="hybridMultilevel"/>
    <w:tmpl w:val="BA70DC90"/>
    <w:lvl w:ilvl="0" w:tplc="2D3EF3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0C1259"/>
    <w:multiLevelType w:val="hybridMultilevel"/>
    <w:tmpl w:val="BD8EA0BC"/>
    <w:lvl w:ilvl="0" w:tplc="29203B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29C7D82"/>
    <w:multiLevelType w:val="hybridMultilevel"/>
    <w:tmpl w:val="9CAAC35E"/>
    <w:lvl w:ilvl="0" w:tplc="C37CF40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35657C9"/>
    <w:multiLevelType w:val="hybridMultilevel"/>
    <w:tmpl w:val="67E4EF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94058A"/>
    <w:multiLevelType w:val="hybridMultilevel"/>
    <w:tmpl w:val="4B568F92"/>
    <w:lvl w:ilvl="0" w:tplc="8FDEB4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4A50F2E"/>
    <w:multiLevelType w:val="hybridMultilevel"/>
    <w:tmpl w:val="2868AC56"/>
    <w:lvl w:ilvl="0" w:tplc="8FDEB49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6CD4660"/>
    <w:multiLevelType w:val="hybridMultilevel"/>
    <w:tmpl w:val="85BAB61A"/>
    <w:lvl w:ilvl="0" w:tplc="71F0996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2AB5210E"/>
    <w:multiLevelType w:val="hybridMultilevel"/>
    <w:tmpl w:val="90C8E4CA"/>
    <w:lvl w:ilvl="0" w:tplc="2D3EF354">
      <w:start w:val="1"/>
      <w:numFmt w:val="bullet"/>
      <w:lvlText w:val=""/>
      <w:lvlJc w:val="left"/>
      <w:pPr>
        <w:ind w:left="1145" w:hanging="360"/>
      </w:pPr>
      <w:rPr>
        <w:rFonts w:ascii="Symbol" w:hAnsi="Symbol" w:hint="default"/>
      </w:rPr>
    </w:lvl>
    <w:lvl w:ilvl="1" w:tplc="2D3EF354">
      <w:start w:val="1"/>
      <w:numFmt w:val="bullet"/>
      <w:lvlText w:val=""/>
      <w:lvlJc w:val="left"/>
      <w:pPr>
        <w:ind w:left="360" w:hanging="360"/>
      </w:pPr>
      <w:rPr>
        <w:rFonts w:ascii="Symbol" w:hAnsi="Symbol"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0">
    <w:nsid w:val="2E151802"/>
    <w:multiLevelType w:val="hybridMultilevel"/>
    <w:tmpl w:val="402C634E"/>
    <w:lvl w:ilvl="0" w:tplc="04190001">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E215877"/>
    <w:multiLevelType w:val="hybridMultilevel"/>
    <w:tmpl w:val="D736D1B4"/>
    <w:lvl w:ilvl="0" w:tplc="88D26CC2">
      <w:start w:val="1"/>
      <w:numFmt w:val="decimal"/>
      <w:lvlText w:val="%1."/>
      <w:lvlJc w:val="left"/>
      <w:pPr>
        <w:ind w:left="786" w:hanging="360"/>
      </w:pPr>
      <w:rPr>
        <w:b w:val="0"/>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33BB4292"/>
    <w:multiLevelType w:val="hybridMultilevel"/>
    <w:tmpl w:val="9CAAC35E"/>
    <w:lvl w:ilvl="0" w:tplc="C37CF40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37B02897"/>
    <w:multiLevelType w:val="hybridMultilevel"/>
    <w:tmpl w:val="B2260DF6"/>
    <w:lvl w:ilvl="0" w:tplc="8FDEB4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8F42193"/>
    <w:multiLevelType w:val="hybridMultilevel"/>
    <w:tmpl w:val="67E4EF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3C293B1C"/>
    <w:multiLevelType w:val="hybridMultilevel"/>
    <w:tmpl w:val="587E518E"/>
    <w:lvl w:ilvl="0" w:tplc="4538DC0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42631C68"/>
    <w:multiLevelType w:val="multilevel"/>
    <w:tmpl w:val="D0E6972A"/>
    <w:lvl w:ilvl="0">
      <w:start w:val="1"/>
      <w:numFmt w:val="decimal"/>
      <w:pStyle w:val="1"/>
      <w:lvlText w:val="%1."/>
      <w:lvlJc w:val="left"/>
      <w:pPr>
        <w:ind w:left="720" w:hanging="360"/>
      </w:pPr>
      <w:rPr>
        <w:rFonts w:cs="Times New Roman" w:hint="default"/>
      </w:rPr>
    </w:lvl>
    <w:lvl w:ilvl="1">
      <w:start w:val="1"/>
      <w:numFmt w:val="decimal"/>
      <w:isLgl/>
      <w:lvlText w:val="%1.%2."/>
      <w:lvlJc w:val="left"/>
      <w:pPr>
        <w:ind w:left="1311" w:hanging="885"/>
      </w:pPr>
      <w:rPr>
        <w:rFonts w:cs="Times New Roman" w:hint="default"/>
        <w:b w:val="0"/>
        <w:sz w:val="24"/>
      </w:rPr>
    </w:lvl>
    <w:lvl w:ilvl="2">
      <w:start w:val="1"/>
      <w:numFmt w:val="decimal"/>
      <w:isLgl/>
      <w:lvlText w:val="%1.%2.%3."/>
      <w:lvlJc w:val="left"/>
      <w:pPr>
        <w:ind w:left="1245" w:hanging="885"/>
      </w:pPr>
      <w:rPr>
        <w:rFonts w:cs="Times New Roman" w:hint="default"/>
      </w:rPr>
    </w:lvl>
    <w:lvl w:ilvl="3">
      <w:start w:val="1"/>
      <w:numFmt w:val="decimal"/>
      <w:isLgl/>
      <w:lvlText w:val="%1.%2.%3.%4."/>
      <w:lvlJc w:val="left"/>
      <w:pPr>
        <w:ind w:left="1245" w:hanging="885"/>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7">
    <w:nsid w:val="42903D8C"/>
    <w:multiLevelType w:val="hybridMultilevel"/>
    <w:tmpl w:val="D1F2ED76"/>
    <w:lvl w:ilvl="0" w:tplc="B97C56E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48662BE3"/>
    <w:multiLevelType w:val="hybridMultilevel"/>
    <w:tmpl w:val="B2D63B12"/>
    <w:lvl w:ilvl="0" w:tplc="B97C56E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48B223F9"/>
    <w:multiLevelType w:val="hybridMultilevel"/>
    <w:tmpl w:val="E95E5B20"/>
    <w:lvl w:ilvl="0" w:tplc="60D2BE2A">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48B62C91"/>
    <w:multiLevelType w:val="hybridMultilevel"/>
    <w:tmpl w:val="D35AB524"/>
    <w:lvl w:ilvl="0" w:tplc="A8EAC076">
      <w:start w:val="4"/>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FB92D89"/>
    <w:multiLevelType w:val="hybridMultilevel"/>
    <w:tmpl w:val="48AEA228"/>
    <w:lvl w:ilvl="0" w:tplc="8FDEB49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2">
    <w:nsid w:val="52402194"/>
    <w:multiLevelType w:val="hybridMultilevel"/>
    <w:tmpl w:val="E86868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7D01DCF"/>
    <w:multiLevelType w:val="hybridMultilevel"/>
    <w:tmpl w:val="3F5ABCD0"/>
    <w:lvl w:ilvl="0" w:tplc="911206DA">
      <w:start w:val="1"/>
      <w:numFmt w:val="decimal"/>
      <w:lvlText w:val="%1."/>
      <w:lvlJc w:val="left"/>
      <w:pPr>
        <w:ind w:left="1068" w:hanging="360"/>
      </w:pPr>
      <w:rPr>
        <w:rFonts w:hint="default"/>
        <w:i/>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nsid w:val="58144605"/>
    <w:multiLevelType w:val="hybridMultilevel"/>
    <w:tmpl w:val="ED569DFC"/>
    <w:lvl w:ilvl="0" w:tplc="33AA744E">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5">
    <w:nsid w:val="59E16735"/>
    <w:multiLevelType w:val="hybridMultilevel"/>
    <w:tmpl w:val="57FE347A"/>
    <w:lvl w:ilvl="0" w:tplc="8FDEB4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11A7395"/>
    <w:multiLevelType w:val="hybridMultilevel"/>
    <w:tmpl w:val="33967F06"/>
    <w:lvl w:ilvl="0" w:tplc="59FC6C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12E5EE6"/>
    <w:multiLevelType w:val="multilevel"/>
    <w:tmpl w:val="DAAA4318"/>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8">
    <w:nsid w:val="643349CD"/>
    <w:multiLevelType w:val="multilevel"/>
    <w:tmpl w:val="367ED744"/>
    <w:lvl w:ilvl="0">
      <w:start w:val="1"/>
      <w:numFmt w:val="decimal"/>
      <w:lvlText w:val="%1."/>
      <w:lvlJc w:val="left"/>
      <w:pPr>
        <w:ind w:left="1068" w:hanging="360"/>
      </w:pPr>
      <w:rPr>
        <w:rFonts w:hint="default"/>
        <w:i w:val="0"/>
      </w:rPr>
    </w:lvl>
    <w:lvl w:ilvl="1">
      <w:start w:val="2"/>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39">
    <w:nsid w:val="6523306F"/>
    <w:multiLevelType w:val="hybridMultilevel"/>
    <w:tmpl w:val="B76EA086"/>
    <w:lvl w:ilvl="0" w:tplc="8FDEB49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66895D73"/>
    <w:multiLevelType w:val="hybridMultilevel"/>
    <w:tmpl w:val="A2ECCE5C"/>
    <w:lvl w:ilvl="0" w:tplc="8FDEB49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69D15538"/>
    <w:multiLevelType w:val="hybridMultilevel"/>
    <w:tmpl w:val="1A4E83D6"/>
    <w:lvl w:ilvl="0" w:tplc="0419000F">
      <w:start w:val="1"/>
      <w:numFmt w:val="decimal"/>
      <w:lvlText w:val="%1."/>
      <w:lvlJc w:val="left"/>
      <w:pPr>
        <w:tabs>
          <w:tab w:val="num" w:pos="360"/>
        </w:tabs>
        <w:ind w:left="360" w:hanging="360"/>
      </w:pPr>
    </w:lvl>
    <w:lvl w:ilvl="1" w:tplc="0419001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2">
    <w:nsid w:val="70FA6F10"/>
    <w:multiLevelType w:val="hybridMultilevel"/>
    <w:tmpl w:val="EAD0C3A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7276A07"/>
    <w:multiLevelType w:val="hybridMultilevel"/>
    <w:tmpl w:val="9CAAC35E"/>
    <w:lvl w:ilvl="0" w:tplc="C37CF4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7C2233F"/>
    <w:multiLevelType w:val="hybridMultilevel"/>
    <w:tmpl w:val="BD18CA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A3A5B1B"/>
    <w:multiLevelType w:val="hybridMultilevel"/>
    <w:tmpl w:val="4F82AC46"/>
    <w:lvl w:ilvl="0" w:tplc="9AC609D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6">
    <w:nsid w:val="7CD25574"/>
    <w:multiLevelType w:val="hybridMultilevel"/>
    <w:tmpl w:val="F212247E"/>
    <w:lvl w:ilvl="0" w:tplc="0409000F">
      <w:start w:val="1"/>
      <w:numFmt w:val="decimal"/>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47">
    <w:nsid w:val="7ED87DF6"/>
    <w:multiLevelType w:val="hybridMultilevel"/>
    <w:tmpl w:val="6308CA60"/>
    <w:lvl w:ilvl="0" w:tplc="13C2813A">
      <w:start w:val="7"/>
      <w:numFmt w:val="decimal"/>
      <w:lvlText w:val="%1.1"/>
      <w:lvlJc w:val="left"/>
      <w:pPr>
        <w:ind w:left="360" w:hanging="360"/>
      </w:pPr>
      <w:rPr>
        <w:rFonts w:hint="default"/>
        <w:sz w:val="22"/>
        <w:szCs w:val="22"/>
      </w:rPr>
    </w:lvl>
    <w:lvl w:ilvl="1" w:tplc="BA500766">
      <w:start w:val="1"/>
      <w:numFmt w:val="decimal"/>
      <w:lvlText w:val="%2."/>
      <w:lvlJc w:val="left"/>
      <w:pPr>
        <w:ind w:left="1440" w:hanging="360"/>
      </w:pPr>
      <w:rPr>
        <w:rFonts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6"/>
  </w:num>
  <w:num w:numId="3">
    <w:abstractNumId w:val="30"/>
  </w:num>
  <w:num w:numId="4">
    <w:abstractNumId w:val="9"/>
  </w:num>
  <w:num w:numId="5">
    <w:abstractNumId w:val="18"/>
  </w:num>
  <w:num w:numId="6">
    <w:abstractNumId w:val="36"/>
  </w:num>
  <w:num w:numId="7">
    <w:abstractNumId w:val="13"/>
  </w:num>
  <w:num w:numId="8">
    <w:abstractNumId w:val="20"/>
  </w:num>
  <w:num w:numId="9">
    <w:abstractNumId w:val="22"/>
  </w:num>
  <w:num w:numId="10">
    <w:abstractNumId w:val="43"/>
  </w:num>
  <w:num w:numId="11">
    <w:abstractNumId w:val="33"/>
  </w:num>
  <w:num w:numId="12">
    <w:abstractNumId w:val="10"/>
  </w:num>
  <w:num w:numId="13">
    <w:abstractNumId w:val="6"/>
  </w:num>
  <w:num w:numId="1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2"/>
  </w:num>
  <w:num w:numId="16">
    <w:abstractNumId w:val="38"/>
  </w:num>
  <w:num w:numId="17">
    <w:abstractNumId w:val="25"/>
  </w:num>
  <w:num w:numId="18">
    <w:abstractNumId w:val="24"/>
  </w:num>
  <w:num w:numId="19">
    <w:abstractNumId w:val="40"/>
  </w:num>
  <w:num w:numId="20">
    <w:abstractNumId w:val="31"/>
  </w:num>
  <w:num w:numId="21">
    <w:abstractNumId w:val="17"/>
  </w:num>
  <w:num w:numId="22">
    <w:abstractNumId w:val="11"/>
  </w:num>
  <w:num w:numId="23">
    <w:abstractNumId w:val="37"/>
  </w:num>
  <w:num w:numId="24">
    <w:abstractNumId w:val="21"/>
  </w:num>
  <w:num w:numId="25">
    <w:abstractNumId w:val="15"/>
  </w:num>
  <w:num w:numId="26">
    <w:abstractNumId w:val="46"/>
  </w:num>
  <w:num w:numId="27">
    <w:abstractNumId w:val="28"/>
  </w:num>
  <w:num w:numId="28">
    <w:abstractNumId w:val="19"/>
  </w:num>
  <w:num w:numId="29">
    <w:abstractNumId w:val="7"/>
  </w:num>
  <w:num w:numId="30">
    <w:abstractNumId w:val="44"/>
  </w:num>
  <w:num w:numId="31">
    <w:abstractNumId w:val="14"/>
  </w:num>
  <w:num w:numId="32">
    <w:abstractNumId w:val="16"/>
  </w:num>
  <w:num w:numId="33">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9"/>
  </w:num>
  <w:num w:numId="35">
    <w:abstractNumId w:val="23"/>
  </w:num>
  <w:num w:numId="36">
    <w:abstractNumId w:val="35"/>
  </w:num>
  <w:num w:numId="37">
    <w:abstractNumId w:val="8"/>
  </w:num>
  <w:num w:numId="38">
    <w:abstractNumId w:val="27"/>
  </w:num>
  <w:num w:numId="39">
    <w:abstractNumId w:val="42"/>
  </w:num>
  <w:num w:numId="40">
    <w:abstractNumId w:val="12"/>
  </w:num>
  <w:num w:numId="41">
    <w:abstractNumId w:val="29"/>
  </w:num>
  <w:num w:numId="42">
    <w:abstractNumId w:val="5"/>
  </w:num>
  <w:num w:numId="43">
    <w:abstractNumId w:val="4"/>
  </w:num>
  <w:num w:numId="44">
    <w:abstractNumId w:val="41"/>
  </w:num>
  <w:num w:numId="45">
    <w:abstractNumId w:val="47"/>
  </w:num>
  <w:num w:numId="46">
    <w:abstractNumId w:val="34"/>
  </w:num>
  <w:num w:numId="47">
    <w:abstractNumId w:val="4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4A29"/>
    <w:rsid w:val="000003ED"/>
    <w:rsid w:val="0000042A"/>
    <w:rsid w:val="00000695"/>
    <w:rsid w:val="0000087C"/>
    <w:rsid w:val="00000970"/>
    <w:rsid w:val="00000A4E"/>
    <w:rsid w:val="00000AD5"/>
    <w:rsid w:val="00000B79"/>
    <w:rsid w:val="00000C9E"/>
    <w:rsid w:val="00000DF0"/>
    <w:rsid w:val="00000FAE"/>
    <w:rsid w:val="00001080"/>
    <w:rsid w:val="00001266"/>
    <w:rsid w:val="000012A5"/>
    <w:rsid w:val="000012A9"/>
    <w:rsid w:val="000013FB"/>
    <w:rsid w:val="0000140C"/>
    <w:rsid w:val="000017C1"/>
    <w:rsid w:val="00001854"/>
    <w:rsid w:val="000018F2"/>
    <w:rsid w:val="00001EDC"/>
    <w:rsid w:val="00001F4E"/>
    <w:rsid w:val="00001FD6"/>
    <w:rsid w:val="00002075"/>
    <w:rsid w:val="000020AB"/>
    <w:rsid w:val="000020DF"/>
    <w:rsid w:val="00002399"/>
    <w:rsid w:val="0000240C"/>
    <w:rsid w:val="00002507"/>
    <w:rsid w:val="0000283A"/>
    <w:rsid w:val="00002903"/>
    <w:rsid w:val="00002AB4"/>
    <w:rsid w:val="00002AFD"/>
    <w:rsid w:val="00002B63"/>
    <w:rsid w:val="00002D04"/>
    <w:rsid w:val="00002F91"/>
    <w:rsid w:val="0000331E"/>
    <w:rsid w:val="00003568"/>
    <w:rsid w:val="000035E7"/>
    <w:rsid w:val="0000370F"/>
    <w:rsid w:val="0000396E"/>
    <w:rsid w:val="000039D7"/>
    <w:rsid w:val="00003B93"/>
    <w:rsid w:val="00003BC3"/>
    <w:rsid w:val="00003D52"/>
    <w:rsid w:val="00003E72"/>
    <w:rsid w:val="00003EC8"/>
    <w:rsid w:val="0000403F"/>
    <w:rsid w:val="0000411D"/>
    <w:rsid w:val="00004322"/>
    <w:rsid w:val="00004461"/>
    <w:rsid w:val="00004464"/>
    <w:rsid w:val="00004508"/>
    <w:rsid w:val="000045AC"/>
    <w:rsid w:val="0000463A"/>
    <w:rsid w:val="00004885"/>
    <w:rsid w:val="00004925"/>
    <w:rsid w:val="00004A1C"/>
    <w:rsid w:val="00004A5D"/>
    <w:rsid w:val="00004B36"/>
    <w:rsid w:val="00004BA5"/>
    <w:rsid w:val="00004FCD"/>
    <w:rsid w:val="0000500C"/>
    <w:rsid w:val="00005373"/>
    <w:rsid w:val="0000565B"/>
    <w:rsid w:val="000056C4"/>
    <w:rsid w:val="000057F8"/>
    <w:rsid w:val="00005841"/>
    <w:rsid w:val="0000596F"/>
    <w:rsid w:val="00005B3B"/>
    <w:rsid w:val="00005C5A"/>
    <w:rsid w:val="00005DBD"/>
    <w:rsid w:val="00005E84"/>
    <w:rsid w:val="00006153"/>
    <w:rsid w:val="0000617F"/>
    <w:rsid w:val="00006208"/>
    <w:rsid w:val="00006232"/>
    <w:rsid w:val="000064F7"/>
    <w:rsid w:val="00006797"/>
    <w:rsid w:val="000067A2"/>
    <w:rsid w:val="000067B2"/>
    <w:rsid w:val="000068B3"/>
    <w:rsid w:val="00006A11"/>
    <w:rsid w:val="00006AFE"/>
    <w:rsid w:val="00006B05"/>
    <w:rsid w:val="00006BC2"/>
    <w:rsid w:val="00006FA4"/>
    <w:rsid w:val="000072A1"/>
    <w:rsid w:val="00007306"/>
    <w:rsid w:val="0000732B"/>
    <w:rsid w:val="000073D5"/>
    <w:rsid w:val="0000758B"/>
    <w:rsid w:val="00007704"/>
    <w:rsid w:val="0000788F"/>
    <w:rsid w:val="000078B2"/>
    <w:rsid w:val="00007942"/>
    <w:rsid w:val="00007964"/>
    <w:rsid w:val="00007979"/>
    <w:rsid w:val="00007A22"/>
    <w:rsid w:val="00007AC5"/>
    <w:rsid w:val="00010285"/>
    <w:rsid w:val="00010566"/>
    <w:rsid w:val="00010704"/>
    <w:rsid w:val="000109FB"/>
    <w:rsid w:val="00011167"/>
    <w:rsid w:val="00011754"/>
    <w:rsid w:val="00011B1D"/>
    <w:rsid w:val="00011B25"/>
    <w:rsid w:val="00011BC8"/>
    <w:rsid w:val="00011DA0"/>
    <w:rsid w:val="00011E40"/>
    <w:rsid w:val="00012091"/>
    <w:rsid w:val="000121D0"/>
    <w:rsid w:val="00012335"/>
    <w:rsid w:val="000125A0"/>
    <w:rsid w:val="000125C6"/>
    <w:rsid w:val="00012754"/>
    <w:rsid w:val="0001277E"/>
    <w:rsid w:val="0001279A"/>
    <w:rsid w:val="000127BA"/>
    <w:rsid w:val="00012BBA"/>
    <w:rsid w:val="00012D11"/>
    <w:rsid w:val="00012E1F"/>
    <w:rsid w:val="00012E3A"/>
    <w:rsid w:val="00012E5B"/>
    <w:rsid w:val="00012FA8"/>
    <w:rsid w:val="00013053"/>
    <w:rsid w:val="00013304"/>
    <w:rsid w:val="00013376"/>
    <w:rsid w:val="000133AE"/>
    <w:rsid w:val="000135FF"/>
    <w:rsid w:val="00013651"/>
    <w:rsid w:val="00013C57"/>
    <w:rsid w:val="00013CA0"/>
    <w:rsid w:val="00013D1B"/>
    <w:rsid w:val="00013D6D"/>
    <w:rsid w:val="00013FE1"/>
    <w:rsid w:val="0001410C"/>
    <w:rsid w:val="00014181"/>
    <w:rsid w:val="000141B0"/>
    <w:rsid w:val="000143A5"/>
    <w:rsid w:val="00014581"/>
    <w:rsid w:val="00014652"/>
    <w:rsid w:val="000147C5"/>
    <w:rsid w:val="000147D5"/>
    <w:rsid w:val="00014B09"/>
    <w:rsid w:val="00014BE8"/>
    <w:rsid w:val="00014D27"/>
    <w:rsid w:val="00014D37"/>
    <w:rsid w:val="00014E92"/>
    <w:rsid w:val="00015070"/>
    <w:rsid w:val="00015283"/>
    <w:rsid w:val="000152EE"/>
    <w:rsid w:val="000153A1"/>
    <w:rsid w:val="00015490"/>
    <w:rsid w:val="00015542"/>
    <w:rsid w:val="0001557F"/>
    <w:rsid w:val="00015720"/>
    <w:rsid w:val="00015806"/>
    <w:rsid w:val="00015811"/>
    <w:rsid w:val="00015907"/>
    <w:rsid w:val="00015998"/>
    <w:rsid w:val="00015DE0"/>
    <w:rsid w:val="00016109"/>
    <w:rsid w:val="000162B6"/>
    <w:rsid w:val="000162BB"/>
    <w:rsid w:val="000162EB"/>
    <w:rsid w:val="000164A6"/>
    <w:rsid w:val="000164CB"/>
    <w:rsid w:val="000164DD"/>
    <w:rsid w:val="000164F5"/>
    <w:rsid w:val="000166DC"/>
    <w:rsid w:val="0001678C"/>
    <w:rsid w:val="00016791"/>
    <w:rsid w:val="0001683C"/>
    <w:rsid w:val="0001687B"/>
    <w:rsid w:val="000168FD"/>
    <w:rsid w:val="00016AA5"/>
    <w:rsid w:val="00016B02"/>
    <w:rsid w:val="00016BDE"/>
    <w:rsid w:val="00016C18"/>
    <w:rsid w:val="00016C2E"/>
    <w:rsid w:val="00016D1B"/>
    <w:rsid w:val="00016D66"/>
    <w:rsid w:val="00016D84"/>
    <w:rsid w:val="00016D95"/>
    <w:rsid w:val="00016F2E"/>
    <w:rsid w:val="000175F4"/>
    <w:rsid w:val="00017777"/>
    <w:rsid w:val="0001782C"/>
    <w:rsid w:val="00017931"/>
    <w:rsid w:val="00017C65"/>
    <w:rsid w:val="00017DA0"/>
    <w:rsid w:val="00017E0C"/>
    <w:rsid w:val="00017EA9"/>
    <w:rsid w:val="00017F7A"/>
    <w:rsid w:val="00020018"/>
    <w:rsid w:val="0002006E"/>
    <w:rsid w:val="000200C1"/>
    <w:rsid w:val="00020422"/>
    <w:rsid w:val="00020537"/>
    <w:rsid w:val="00020540"/>
    <w:rsid w:val="0002065C"/>
    <w:rsid w:val="000208D9"/>
    <w:rsid w:val="00020944"/>
    <w:rsid w:val="00020EDC"/>
    <w:rsid w:val="00021192"/>
    <w:rsid w:val="00021209"/>
    <w:rsid w:val="000212D5"/>
    <w:rsid w:val="00021349"/>
    <w:rsid w:val="00021484"/>
    <w:rsid w:val="00021648"/>
    <w:rsid w:val="000216C7"/>
    <w:rsid w:val="00021D0F"/>
    <w:rsid w:val="00021E55"/>
    <w:rsid w:val="00022008"/>
    <w:rsid w:val="00022096"/>
    <w:rsid w:val="000220CE"/>
    <w:rsid w:val="00022128"/>
    <w:rsid w:val="0002223F"/>
    <w:rsid w:val="000222D0"/>
    <w:rsid w:val="000223CD"/>
    <w:rsid w:val="00022439"/>
    <w:rsid w:val="00022501"/>
    <w:rsid w:val="000226D8"/>
    <w:rsid w:val="0002271D"/>
    <w:rsid w:val="0002290A"/>
    <w:rsid w:val="00022EAF"/>
    <w:rsid w:val="000232F2"/>
    <w:rsid w:val="0002345E"/>
    <w:rsid w:val="0002347D"/>
    <w:rsid w:val="00023759"/>
    <w:rsid w:val="00023820"/>
    <w:rsid w:val="0002387C"/>
    <w:rsid w:val="00024142"/>
    <w:rsid w:val="0002417E"/>
    <w:rsid w:val="000243EE"/>
    <w:rsid w:val="00024501"/>
    <w:rsid w:val="00024784"/>
    <w:rsid w:val="00024802"/>
    <w:rsid w:val="00024994"/>
    <w:rsid w:val="00024A29"/>
    <w:rsid w:val="00024DBD"/>
    <w:rsid w:val="00024E1A"/>
    <w:rsid w:val="00024E73"/>
    <w:rsid w:val="00024E8F"/>
    <w:rsid w:val="00024F25"/>
    <w:rsid w:val="00025476"/>
    <w:rsid w:val="00025731"/>
    <w:rsid w:val="0002588B"/>
    <w:rsid w:val="00025BA2"/>
    <w:rsid w:val="00025BB2"/>
    <w:rsid w:val="00025BFD"/>
    <w:rsid w:val="00025CAF"/>
    <w:rsid w:val="00025E54"/>
    <w:rsid w:val="00025ED1"/>
    <w:rsid w:val="00025F0D"/>
    <w:rsid w:val="000260E2"/>
    <w:rsid w:val="00026153"/>
    <w:rsid w:val="000261B9"/>
    <w:rsid w:val="00026395"/>
    <w:rsid w:val="000263FE"/>
    <w:rsid w:val="0002640E"/>
    <w:rsid w:val="000264BA"/>
    <w:rsid w:val="00026578"/>
    <w:rsid w:val="000268B8"/>
    <w:rsid w:val="000268E5"/>
    <w:rsid w:val="000269AB"/>
    <w:rsid w:val="00026A2C"/>
    <w:rsid w:val="00026ABF"/>
    <w:rsid w:val="00026CA3"/>
    <w:rsid w:val="00026F8B"/>
    <w:rsid w:val="00027049"/>
    <w:rsid w:val="00027065"/>
    <w:rsid w:val="00027253"/>
    <w:rsid w:val="000278CB"/>
    <w:rsid w:val="00027910"/>
    <w:rsid w:val="00027B8B"/>
    <w:rsid w:val="00027CF0"/>
    <w:rsid w:val="00027F5A"/>
    <w:rsid w:val="00030033"/>
    <w:rsid w:val="0003003D"/>
    <w:rsid w:val="000300C2"/>
    <w:rsid w:val="0003018B"/>
    <w:rsid w:val="000301C0"/>
    <w:rsid w:val="00030346"/>
    <w:rsid w:val="000303B0"/>
    <w:rsid w:val="000304DC"/>
    <w:rsid w:val="00030621"/>
    <w:rsid w:val="0003065D"/>
    <w:rsid w:val="000306AF"/>
    <w:rsid w:val="00030786"/>
    <w:rsid w:val="000308D1"/>
    <w:rsid w:val="00030954"/>
    <w:rsid w:val="0003099B"/>
    <w:rsid w:val="00030B5B"/>
    <w:rsid w:val="00030BF9"/>
    <w:rsid w:val="00030C22"/>
    <w:rsid w:val="00030C44"/>
    <w:rsid w:val="00030CB8"/>
    <w:rsid w:val="00030DEF"/>
    <w:rsid w:val="00030F3F"/>
    <w:rsid w:val="00031142"/>
    <w:rsid w:val="00031222"/>
    <w:rsid w:val="00031318"/>
    <w:rsid w:val="00031374"/>
    <w:rsid w:val="000313D9"/>
    <w:rsid w:val="00031506"/>
    <w:rsid w:val="0003171E"/>
    <w:rsid w:val="0003174F"/>
    <w:rsid w:val="00031870"/>
    <w:rsid w:val="0003188D"/>
    <w:rsid w:val="000318C0"/>
    <w:rsid w:val="0003198F"/>
    <w:rsid w:val="00031A1D"/>
    <w:rsid w:val="00031A66"/>
    <w:rsid w:val="00031E75"/>
    <w:rsid w:val="00031EE3"/>
    <w:rsid w:val="00032287"/>
    <w:rsid w:val="0003240A"/>
    <w:rsid w:val="000324C9"/>
    <w:rsid w:val="00032503"/>
    <w:rsid w:val="000325CB"/>
    <w:rsid w:val="0003273C"/>
    <w:rsid w:val="00032966"/>
    <w:rsid w:val="00032AF4"/>
    <w:rsid w:val="00032D04"/>
    <w:rsid w:val="00032D06"/>
    <w:rsid w:val="00032E5A"/>
    <w:rsid w:val="0003309D"/>
    <w:rsid w:val="0003328F"/>
    <w:rsid w:val="000332C5"/>
    <w:rsid w:val="000332C9"/>
    <w:rsid w:val="000333BA"/>
    <w:rsid w:val="00033678"/>
    <w:rsid w:val="00033C9B"/>
    <w:rsid w:val="00033E9A"/>
    <w:rsid w:val="00033F1D"/>
    <w:rsid w:val="000340C1"/>
    <w:rsid w:val="000345B1"/>
    <w:rsid w:val="0003465D"/>
    <w:rsid w:val="00034764"/>
    <w:rsid w:val="0003478D"/>
    <w:rsid w:val="0003498E"/>
    <w:rsid w:val="00034B52"/>
    <w:rsid w:val="00034B5A"/>
    <w:rsid w:val="00034BC2"/>
    <w:rsid w:val="00034F1C"/>
    <w:rsid w:val="00034FB1"/>
    <w:rsid w:val="00034FD7"/>
    <w:rsid w:val="00035028"/>
    <w:rsid w:val="0003551A"/>
    <w:rsid w:val="00035778"/>
    <w:rsid w:val="00035845"/>
    <w:rsid w:val="000358B6"/>
    <w:rsid w:val="00035940"/>
    <w:rsid w:val="000359CC"/>
    <w:rsid w:val="000359E5"/>
    <w:rsid w:val="00035BC7"/>
    <w:rsid w:val="00035D62"/>
    <w:rsid w:val="00035D64"/>
    <w:rsid w:val="00035F12"/>
    <w:rsid w:val="000363C4"/>
    <w:rsid w:val="000364F3"/>
    <w:rsid w:val="00036510"/>
    <w:rsid w:val="00036582"/>
    <w:rsid w:val="00036679"/>
    <w:rsid w:val="0003673C"/>
    <w:rsid w:val="00036AE7"/>
    <w:rsid w:val="00036BF6"/>
    <w:rsid w:val="00036C77"/>
    <w:rsid w:val="00036E61"/>
    <w:rsid w:val="0003716D"/>
    <w:rsid w:val="00037174"/>
    <w:rsid w:val="00037428"/>
    <w:rsid w:val="0003755F"/>
    <w:rsid w:val="000375AE"/>
    <w:rsid w:val="000376E7"/>
    <w:rsid w:val="00037719"/>
    <w:rsid w:val="00037741"/>
    <w:rsid w:val="00037805"/>
    <w:rsid w:val="00037816"/>
    <w:rsid w:val="00037834"/>
    <w:rsid w:val="00037971"/>
    <w:rsid w:val="00037AA7"/>
    <w:rsid w:val="00037AED"/>
    <w:rsid w:val="00037ED5"/>
    <w:rsid w:val="00037F6B"/>
    <w:rsid w:val="000402AB"/>
    <w:rsid w:val="00040433"/>
    <w:rsid w:val="000404D9"/>
    <w:rsid w:val="00040621"/>
    <w:rsid w:val="000406A7"/>
    <w:rsid w:val="00040ABE"/>
    <w:rsid w:val="00040B16"/>
    <w:rsid w:val="00040E18"/>
    <w:rsid w:val="00040E51"/>
    <w:rsid w:val="00040EC3"/>
    <w:rsid w:val="00040EF2"/>
    <w:rsid w:val="00040F03"/>
    <w:rsid w:val="00040F96"/>
    <w:rsid w:val="00040FCF"/>
    <w:rsid w:val="00041127"/>
    <w:rsid w:val="000411EC"/>
    <w:rsid w:val="00041336"/>
    <w:rsid w:val="000413D0"/>
    <w:rsid w:val="000413D7"/>
    <w:rsid w:val="00041479"/>
    <w:rsid w:val="000415BE"/>
    <w:rsid w:val="000419D1"/>
    <w:rsid w:val="00041CB4"/>
    <w:rsid w:val="00041E92"/>
    <w:rsid w:val="00041F44"/>
    <w:rsid w:val="00041FDF"/>
    <w:rsid w:val="00042036"/>
    <w:rsid w:val="00042051"/>
    <w:rsid w:val="0004222E"/>
    <w:rsid w:val="0004236B"/>
    <w:rsid w:val="0004278B"/>
    <w:rsid w:val="000429BD"/>
    <w:rsid w:val="00042A25"/>
    <w:rsid w:val="00042D59"/>
    <w:rsid w:val="00042DD4"/>
    <w:rsid w:val="00043055"/>
    <w:rsid w:val="0004306A"/>
    <w:rsid w:val="000430CE"/>
    <w:rsid w:val="00043182"/>
    <w:rsid w:val="000431AE"/>
    <w:rsid w:val="00043296"/>
    <w:rsid w:val="000432D3"/>
    <w:rsid w:val="000433EF"/>
    <w:rsid w:val="00043429"/>
    <w:rsid w:val="0004369E"/>
    <w:rsid w:val="00043734"/>
    <w:rsid w:val="00043787"/>
    <w:rsid w:val="000437E4"/>
    <w:rsid w:val="000439E6"/>
    <w:rsid w:val="00043B43"/>
    <w:rsid w:val="00043C7B"/>
    <w:rsid w:val="00043CA5"/>
    <w:rsid w:val="00043CDB"/>
    <w:rsid w:val="00043DE1"/>
    <w:rsid w:val="00043E79"/>
    <w:rsid w:val="00043EC2"/>
    <w:rsid w:val="00043FA7"/>
    <w:rsid w:val="00044151"/>
    <w:rsid w:val="0004420B"/>
    <w:rsid w:val="00044327"/>
    <w:rsid w:val="0004448D"/>
    <w:rsid w:val="000447B2"/>
    <w:rsid w:val="000447CE"/>
    <w:rsid w:val="00044835"/>
    <w:rsid w:val="000448D8"/>
    <w:rsid w:val="0004493A"/>
    <w:rsid w:val="00044BFD"/>
    <w:rsid w:val="00044C14"/>
    <w:rsid w:val="00044CCB"/>
    <w:rsid w:val="00044F1D"/>
    <w:rsid w:val="00044F38"/>
    <w:rsid w:val="00045314"/>
    <w:rsid w:val="00045367"/>
    <w:rsid w:val="00045491"/>
    <w:rsid w:val="000454F4"/>
    <w:rsid w:val="000456C3"/>
    <w:rsid w:val="00045753"/>
    <w:rsid w:val="00045804"/>
    <w:rsid w:val="00045958"/>
    <w:rsid w:val="00045C81"/>
    <w:rsid w:val="00046230"/>
    <w:rsid w:val="0004632C"/>
    <w:rsid w:val="00046360"/>
    <w:rsid w:val="000466EB"/>
    <w:rsid w:val="0004676A"/>
    <w:rsid w:val="00046A30"/>
    <w:rsid w:val="00046C48"/>
    <w:rsid w:val="00046D28"/>
    <w:rsid w:val="00046D56"/>
    <w:rsid w:val="00046D6A"/>
    <w:rsid w:val="00046E48"/>
    <w:rsid w:val="00047312"/>
    <w:rsid w:val="000474B2"/>
    <w:rsid w:val="000475CF"/>
    <w:rsid w:val="00047618"/>
    <w:rsid w:val="000477F6"/>
    <w:rsid w:val="00047812"/>
    <w:rsid w:val="00047AB8"/>
    <w:rsid w:val="00047B8E"/>
    <w:rsid w:val="00047BF9"/>
    <w:rsid w:val="00047C02"/>
    <w:rsid w:val="00047D53"/>
    <w:rsid w:val="00047E7A"/>
    <w:rsid w:val="00047E88"/>
    <w:rsid w:val="0005010A"/>
    <w:rsid w:val="00050411"/>
    <w:rsid w:val="00050426"/>
    <w:rsid w:val="000504F6"/>
    <w:rsid w:val="000505DE"/>
    <w:rsid w:val="0005062D"/>
    <w:rsid w:val="00050657"/>
    <w:rsid w:val="0005075A"/>
    <w:rsid w:val="00050790"/>
    <w:rsid w:val="000507B5"/>
    <w:rsid w:val="0005093F"/>
    <w:rsid w:val="00050A76"/>
    <w:rsid w:val="00050F13"/>
    <w:rsid w:val="00051126"/>
    <w:rsid w:val="000512FB"/>
    <w:rsid w:val="00051307"/>
    <w:rsid w:val="00051329"/>
    <w:rsid w:val="0005136C"/>
    <w:rsid w:val="000514E3"/>
    <w:rsid w:val="00051569"/>
    <w:rsid w:val="00051793"/>
    <w:rsid w:val="00051803"/>
    <w:rsid w:val="00051881"/>
    <w:rsid w:val="00051935"/>
    <w:rsid w:val="000519E6"/>
    <w:rsid w:val="00051A4B"/>
    <w:rsid w:val="00051B60"/>
    <w:rsid w:val="00051E53"/>
    <w:rsid w:val="00052562"/>
    <w:rsid w:val="00052565"/>
    <w:rsid w:val="00052711"/>
    <w:rsid w:val="000528B7"/>
    <w:rsid w:val="00052916"/>
    <w:rsid w:val="00052ACA"/>
    <w:rsid w:val="00052FB2"/>
    <w:rsid w:val="000530E7"/>
    <w:rsid w:val="0005368B"/>
    <w:rsid w:val="00053906"/>
    <w:rsid w:val="00053B8D"/>
    <w:rsid w:val="00053F37"/>
    <w:rsid w:val="00053FAF"/>
    <w:rsid w:val="00053FE5"/>
    <w:rsid w:val="00054017"/>
    <w:rsid w:val="000541BF"/>
    <w:rsid w:val="00054221"/>
    <w:rsid w:val="000542A2"/>
    <w:rsid w:val="00054549"/>
    <w:rsid w:val="00054606"/>
    <w:rsid w:val="0005469F"/>
    <w:rsid w:val="0005470E"/>
    <w:rsid w:val="000548C9"/>
    <w:rsid w:val="0005493A"/>
    <w:rsid w:val="00054A4D"/>
    <w:rsid w:val="00054D3A"/>
    <w:rsid w:val="000551B5"/>
    <w:rsid w:val="000554D6"/>
    <w:rsid w:val="00055523"/>
    <w:rsid w:val="000555C2"/>
    <w:rsid w:val="000556E6"/>
    <w:rsid w:val="00055708"/>
    <w:rsid w:val="0005575B"/>
    <w:rsid w:val="00055A20"/>
    <w:rsid w:val="00055B3B"/>
    <w:rsid w:val="00055C7F"/>
    <w:rsid w:val="00055D2D"/>
    <w:rsid w:val="00056207"/>
    <w:rsid w:val="00056320"/>
    <w:rsid w:val="00056325"/>
    <w:rsid w:val="00056407"/>
    <w:rsid w:val="000565B8"/>
    <w:rsid w:val="0005675F"/>
    <w:rsid w:val="000567DF"/>
    <w:rsid w:val="00056884"/>
    <w:rsid w:val="00056BF3"/>
    <w:rsid w:val="00056C78"/>
    <w:rsid w:val="00056D21"/>
    <w:rsid w:val="00056DA5"/>
    <w:rsid w:val="00056DC7"/>
    <w:rsid w:val="00056F90"/>
    <w:rsid w:val="00056FB4"/>
    <w:rsid w:val="00057149"/>
    <w:rsid w:val="000571B6"/>
    <w:rsid w:val="00057572"/>
    <w:rsid w:val="000576B8"/>
    <w:rsid w:val="000576DA"/>
    <w:rsid w:val="000577B3"/>
    <w:rsid w:val="00057A39"/>
    <w:rsid w:val="00057ADF"/>
    <w:rsid w:val="00057B5E"/>
    <w:rsid w:val="00057D81"/>
    <w:rsid w:val="00057E09"/>
    <w:rsid w:val="00057F3A"/>
    <w:rsid w:val="00060430"/>
    <w:rsid w:val="00060508"/>
    <w:rsid w:val="0006062D"/>
    <w:rsid w:val="000606A2"/>
    <w:rsid w:val="000606BE"/>
    <w:rsid w:val="0006099B"/>
    <w:rsid w:val="00060AB7"/>
    <w:rsid w:val="00060B28"/>
    <w:rsid w:val="00060B3C"/>
    <w:rsid w:val="00060C0E"/>
    <w:rsid w:val="00060C0F"/>
    <w:rsid w:val="00060E02"/>
    <w:rsid w:val="00061487"/>
    <w:rsid w:val="00061739"/>
    <w:rsid w:val="00061AC7"/>
    <w:rsid w:val="00061CC2"/>
    <w:rsid w:val="00061CDF"/>
    <w:rsid w:val="00061EAD"/>
    <w:rsid w:val="00062063"/>
    <w:rsid w:val="000620CB"/>
    <w:rsid w:val="000620F4"/>
    <w:rsid w:val="0006222C"/>
    <w:rsid w:val="0006234F"/>
    <w:rsid w:val="0006252C"/>
    <w:rsid w:val="0006276C"/>
    <w:rsid w:val="000627AB"/>
    <w:rsid w:val="000627DB"/>
    <w:rsid w:val="0006280F"/>
    <w:rsid w:val="00062941"/>
    <w:rsid w:val="00062A4F"/>
    <w:rsid w:val="00062D01"/>
    <w:rsid w:val="00062D38"/>
    <w:rsid w:val="00063455"/>
    <w:rsid w:val="00063569"/>
    <w:rsid w:val="00063892"/>
    <w:rsid w:val="000638CC"/>
    <w:rsid w:val="00063AA9"/>
    <w:rsid w:val="00063AE6"/>
    <w:rsid w:val="00063B25"/>
    <w:rsid w:val="00063F0F"/>
    <w:rsid w:val="00064007"/>
    <w:rsid w:val="000640B3"/>
    <w:rsid w:val="0006415E"/>
    <w:rsid w:val="000646FE"/>
    <w:rsid w:val="0006491F"/>
    <w:rsid w:val="00064A02"/>
    <w:rsid w:val="00064ACE"/>
    <w:rsid w:val="00064CEA"/>
    <w:rsid w:val="00064EAA"/>
    <w:rsid w:val="000651FC"/>
    <w:rsid w:val="00065273"/>
    <w:rsid w:val="000652B1"/>
    <w:rsid w:val="00065453"/>
    <w:rsid w:val="000656AA"/>
    <w:rsid w:val="00065745"/>
    <w:rsid w:val="00065766"/>
    <w:rsid w:val="00065880"/>
    <w:rsid w:val="00065964"/>
    <w:rsid w:val="00065A51"/>
    <w:rsid w:val="00065B6C"/>
    <w:rsid w:val="00065D95"/>
    <w:rsid w:val="00065EF5"/>
    <w:rsid w:val="00066020"/>
    <w:rsid w:val="00066228"/>
    <w:rsid w:val="00066242"/>
    <w:rsid w:val="000662AB"/>
    <w:rsid w:val="000663B2"/>
    <w:rsid w:val="00066435"/>
    <w:rsid w:val="000666D0"/>
    <w:rsid w:val="0006681F"/>
    <w:rsid w:val="0006698E"/>
    <w:rsid w:val="00066A2B"/>
    <w:rsid w:val="00066B6E"/>
    <w:rsid w:val="00066CA7"/>
    <w:rsid w:val="00066D6C"/>
    <w:rsid w:val="000673DF"/>
    <w:rsid w:val="00067695"/>
    <w:rsid w:val="000677A9"/>
    <w:rsid w:val="000679DD"/>
    <w:rsid w:val="00067A80"/>
    <w:rsid w:val="00067AAB"/>
    <w:rsid w:val="00067B3E"/>
    <w:rsid w:val="000702B6"/>
    <w:rsid w:val="00070377"/>
    <w:rsid w:val="00070460"/>
    <w:rsid w:val="00070553"/>
    <w:rsid w:val="0007060C"/>
    <w:rsid w:val="0007081C"/>
    <w:rsid w:val="00070949"/>
    <w:rsid w:val="00070970"/>
    <w:rsid w:val="00070B29"/>
    <w:rsid w:val="00070B8B"/>
    <w:rsid w:val="00070C22"/>
    <w:rsid w:val="000710A7"/>
    <w:rsid w:val="00071329"/>
    <w:rsid w:val="000717BC"/>
    <w:rsid w:val="00071A60"/>
    <w:rsid w:val="00071AB7"/>
    <w:rsid w:val="00071AB9"/>
    <w:rsid w:val="00071BAC"/>
    <w:rsid w:val="00071CFC"/>
    <w:rsid w:val="00071F28"/>
    <w:rsid w:val="0007215F"/>
    <w:rsid w:val="00072267"/>
    <w:rsid w:val="000726F2"/>
    <w:rsid w:val="00072A17"/>
    <w:rsid w:val="00072B02"/>
    <w:rsid w:val="00072B04"/>
    <w:rsid w:val="00072BEA"/>
    <w:rsid w:val="00072D5A"/>
    <w:rsid w:val="00073071"/>
    <w:rsid w:val="000732A9"/>
    <w:rsid w:val="0007338D"/>
    <w:rsid w:val="000733A5"/>
    <w:rsid w:val="000734C5"/>
    <w:rsid w:val="000735B3"/>
    <w:rsid w:val="000735E0"/>
    <w:rsid w:val="00073646"/>
    <w:rsid w:val="00073691"/>
    <w:rsid w:val="00073735"/>
    <w:rsid w:val="0007377C"/>
    <w:rsid w:val="00073923"/>
    <w:rsid w:val="000739D6"/>
    <w:rsid w:val="00073A92"/>
    <w:rsid w:val="00073EB4"/>
    <w:rsid w:val="00073EE2"/>
    <w:rsid w:val="00073F14"/>
    <w:rsid w:val="00074016"/>
    <w:rsid w:val="00074270"/>
    <w:rsid w:val="0007436F"/>
    <w:rsid w:val="00074458"/>
    <w:rsid w:val="0007445E"/>
    <w:rsid w:val="000744B8"/>
    <w:rsid w:val="000744BC"/>
    <w:rsid w:val="00074614"/>
    <w:rsid w:val="000747C8"/>
    <w:rsid w:val="00074929"/>
    <w:rsid w:val="00074B66"/>
    <w:rsid w:val="00074BE2"/>
    <w:rsid w:val="00074D83"/>
    <w:rsid w:val="0007502B"/>
    <w:rsid w:val="000753C6"/>
    <w:rsid w:val="000753D8"/>
    <w:rsid w:val="00075411"/>
    <w:rsid w:val="0007568F"/>
    <w:rsid w:val="000756F0"/>
    <w:rsid w:val="000757AD"/>
    <w:rsid w:val="0007585C"/>
    <w:rsid w:val="00075923"/>
    <w:rsid w:val="00075A1C"/>
    <w:rsid w:val="00075A61"/>
    <w:rsid w:val="00075AAF"/>
    <w:rsid w:val="0007613D"/>
    <w:rsid w:val="0007643A"/>
    <w:rsid w:val="00076692"/>
    <w:rsid w:val="0007689A"/>
    <w:rsid w:val="00076B6F"/>
    <w:rsid w:val="00076BD7"/>
    <w:rsid w:val="00076C56"/>
    <w:rsid w:val="00076DC0"/>
    <w:rsid w:val="00076E4F"/>
    <w:rsid w:val="00076E76"/>
    <w:rsid w:val="000772E0"/>
    <w:rsid w:val="000772EF"/>
    <w:rsid w:val="00077305"/>
    <w:rsid w:val="00077568"/>
    <w:rsid w:val="000777F1"/>
    <w:rsid w:val="00077924"/>
    <w:rsid w:val="00077992"/>
    <w:rsid w:val="00077999"/>
    <w:rsid w:val="00077AB5"/>
    <w:rsid w:val="00077AB9"/>
    <w:rsid w:val="00077E7A"/>
    <w:rsid w:val="00080098"/>
    <w:rsid w:val="00080117"/>
    <w:rsid w:val="0008048C"/>
    <w:rsid w:val="000804D0"/>
    <w:rsid w:val="0008061F"/>
    <w:rsid w:val="0008068E"/>
    <w:rsid w:val="000806C5"/>
    <w:rsid w:val="000809B3"/>
    <w:rsid w:val="000809B5"/>
    <w:rsid w:val="00080B16"/>
    <w:rsid w:val="00080C70"/>
    <w:rsid w:val="00080D94"/>
    <w:rsid w:val="00080E7E"/>
    <w:rsid w:val="000812F8"/>
    <w:rsid w:val="000813CB"/>
    <w:rsid w:val="0008141C"/>
    <w:rsid w:val="000814D8"/>
    <w:rsid w:val="000814F0"/>
    <w:rsid w:val="000815B6"/>
    <w:rsid w:val="0008163F"/>
    <w:rsid w:val="0008166A"/>
    <w:rsid w:val="000816BC"/>
    <w:rsid w:val="000816FE"/>
    <w:rsid w:val="00081734"/>
    <w:rsid w:val="0008183A"/>
    <w:rsid w:val="0008187D"/>
    <w:rsid w:val="0008188A"/>
    <w:rsid w:val="00081B21"/>
    <w:rsid w:val="00081B9B"/>
    <w:rsid w:val="00081BD8"/>
    <w:rsid w:val="00081E87"/>
    <w:rsid w:val="00081FC9"/>
    <w:rsid w:val="00082079"/>
    <w:rsid w:val="00082101"/>
    <w:rsid w:val="0008231E"/>
    <w:rsid w:val="000826A8"/>
    <w:rsid w:val="000826C9"/>
    <w:rsid w:val="0008272C"/>
    <w:rsid w:val="00082939"/>
    <w:rsid w:val="00082A9F"/>
    <w:rsid w:val="00082AA0"/>
    <w:rsid w:val="00082B89"/>
    <w:rsid w:val="00082BEF"/>
    <w:rsid w:val="00082C66"/>
    <w:rsid w:val="00082ED4"/>
    <w:rsid w:val="00083085"/>
    <w:rsid w:val="000830BE"/>
    <w:rsid w:val="000830DD"/>
    <w:rsid w:val="0008314B"/>
    <w:rsid w:val="0008323E"/>
    <w:rsid w:val="000834B0"/>
    <w:rsid w:val="000835F1"/>
    <w:rsid w:val="00083B46"/>
    <w:rsid w:val="00083B5A"/>
    <w:rsid w:val="00083FD5"/>
    <w:rsid w:val="000840DE"/>
    <w:rsid w:val="0008435F"/>
    <w:rsid w:val="0008450D"/>
    <w:rsid w:val="00084679"/>
    <w:rsid w:val="00084785"/>
    <w:rsid w:val="000848CD"/>
    <w:rsid w:val="000848D1"/>
    <w:rsid w:val="0008490E"/>
    <w:rsid w:val="00084970"/>
    <w:rsid w:val="00084B17"/>
    <w:rsid w:val="00084BE9"/>
    <w:rsid w:val="00084D50"/>
    <w:rsid w:val="00084F6B"/>
    <w:rsid w:val="00085010"/>
    <w:rsid w:val="0008501B"/>
    <w:rsid w:val="00085028"/>
    <w:rsid w:val="00085367"/>
    <w:rsid w:val="00085452"/>
    <w:rsid w:val="00085735"/>
    <w:rsid w:val="0008573D"/>
    <w:rsid w:val="0008579D"/>
    <w:rsid w:val="0008591E"/>
    <w:rsid w:val="000859B2"/>
    <w:rsid w:val="000859B5"/>
    <w:rsid w:val="000859DA"/>
    <w:rsid w:val="00085AC5"/>
    <w:rsid w:val="00085B09"/>
    <w:rsid w:val="00085C0B"/>
    <w:rsid w:val="00085C7C"/>
    <w:rsid w:val="00085D05"/>
    <w:rsid w:val="00085E62"/>
    <w:rsid w:val="00086006"/>
    <w:rsid w:val="000860A5"/>
    <w:rsid w:val="00086230"/>
    <w:rsid w:val="0008627E"/>
    <w:rsid w:val="0008633D"/>
    <w:rsid w:val="000863FF"/>
    <w:rsid w:val="00086B88"/>
    <w:rsid w:val="00086C19"/>
    <w:rsid w:val="00086CEB"/>
    <w:rsid w:val="00086D3E"/>
    <w:rsid w:val="00086E6D"/>
    <w:rsid w:val="00086EF4"/>
    <w:rsid w:val="0008705F"/>
    <w:rsid w:val="000870DB"/>
    <w:rsid w:val="00087530"/>
    <w:rsid w:val="000875A2"/>
    <w:rsid w:val="00087629"/>
    <w:rsid w:val="00087695"/>
    <w:rsid w:val="0008770D"/>
    <w:rsid w:val="000877DD"/>
    <w:rsid w:val="00087C6D"/>
    <w:rsid w:val="00087D0E"/>
    <w:rsid w:val="00087DCE"/>
    <w:rsid w:val="00087E4B"/>
    <w:rsid w:val="00090041"/>
    <w:rsid w:val="0009014A"/>
    <w:rsid w:val="000901BB"/>
    <w:rsid w:val="000904FC"/>
    <w:rsid w:val="0009050C"/>
    <w:rsid w:val="0009055F"/>
    <w:rsid w:val="0009073E"/>
    <w:rsid w:val="0009084B"/>
    <w:rsid w:val="00090B5C"/>
    <w:rsid w:val="00090BC8"/>
    <w:rsid w:val="00090C0B"/>
    <w:rsid w:val="00090CBC"/>
    <w:rsid w:val="00090DCA"/>
    <w:rsid w:val="000912D8"/>
    <w:rsid w:val="000913FE"/>
    <w:rsid w:val="000914FC"/>
    <w:rsid w:val="000916E7"/>
    <w:rsid w:val="000917F4"/>
    <w:rsid w:val="00091801"/>
    <w:rsid w:val="00091942"/>
    <w:rsid w:val="00091B85"/>
    <w:rsid w:val="00091DC0"/>
    <w:rsid w:val="00091DEB"/>
    <w:rsid w:val="00092091"/>
    <w:rsid w:val="0009212E"/>
    <w:rsid w:val="00092219"/>
    <w:rsid w:val="00092313"/>
    <w:rsid w:val="00092433"/>
    <w:rsid w:val="000924A9"/>
    <w:rsid w:val="00092785"/>
    <w:rsid w:val="00092839"/>
    <w:rsid w:val="000928D1"/>
    <w:rsid w:val="000929DC"/>
    <w:rsid w:val="00092A2A"/>
    <w:rsid w:val="00092AE9"/>
    <w:rsid w:val="00092CC4"/>
    <w:rsid w:val="00092EA8"/>
    <w:rsid w:val="000931C9"/>
    <w:rsid w:val="00093265"/>
    <w:rsid w:val="00093368"/>
    <w:rsid w:val="0009339E"/>
    <w:rsid w:val="000933CD"/>
    <w:rsid w:val="00093636"/>
    <w:rsid w:val="0009366A"/>
    <w:rsid w:val="00093892"/>
    <w:rsid w:val="00093955"/>
    <w:rsid w:val="000939CC"/>
    <w:rsid w:val="00093A9D"/>
    <w:rsid w:val="00093B03"/>
    <w:rsid w:val="00093B29"/>
    <w:rsid w:val="00093B61"/>
    <w:rsid w:val="00093CF5"/>
    <w:rsid w:val="00093E1D"/>
    <w:rsid w:val="00093F47"/>
    <w:rsid w:val="00093F4C"/>
    <w:rsid w:val="00093F60"/>
    <w:rsid w:val="00094078"/>
    <w:rsid w:val="0009453B"/>
    <w:rsid w:val="00094564"/>
    <w:rsid w:val="000945FD"/>
    <w:rsid w:val="00094766"/>
    <w:rsid w:val="0009483B"/>
    <w:rsid w:val="00094959"/>
    <w:rsid w:val="00094AA8"/>
    <w:rsid w:val="00094D9A"/>
    <w:rsid w:val="00094E46"/>
    <w:rsid w:val="00094EAC"/>
    <w:rsid w:val="00094EEC"/>
    <w:rsid w:val="00095136"/>
    <w:rsid w:val="0009529A"/>
    <w:rsid w:val="0009537B"/>
    <w:rsid w:val="000954B6"/>
    <w:rsid w:val="0009562C"/>
    <w:rsid w:val="000957CB"/>
    <w:rsid w:val="00095822"/>
    <w:rsid w:val="00095957"/>
    <w:rsid w:val="00095AD5"/>
    <w:rsid w:val="00095C47"/>
    <w:rsid w:val="00095C79"/>
    <w:rsid w:val="00095F1B"/>
    <w:rsid w:val="00095F49"/>
    <w:rsid w:val="00095F4F"/>
    <w:rsid w:val="000961FE"/>
    <w:rsid w:val="00096290"/>
    <w:rsid w:val="00096379"/>
    <w:rsid w:val="0009649E"/>
    <w:rsid w:val="000965B3"/>
    <w:rsid w:val="00096632"/>
    <w:rsid w:val="0009698A"/>
    <w:rsid w:val="00096997"/>
    <w:rsid w:val="00096A65"/>
    <w:rsid w:val="00096CCD"/>
    <w:rsid w:val="00096CE3"/>
    <w:rsid w:val="00096D42"/>
    <w:rsid w:val="00096DCB"/>
    <w:rsid w:val="00096EEF"/>
    <w:rsid w:val="0009707D"/>
    <w:rsid w:val="000972C6"/>
    <w:rsid w:val="0009761D"/>
    <w:rsid w:val="00097872"/>
    <w:rsid w:val="000979D0"/>
    <w:rsid w:val="00097B97"/>
    <w:rsid w:val="00097DE0"/>
    <w:rsid w:val="00097DE9"/>
    <w:rsid w:val="00097EA5"/>
    <w:rsid w:val="00097ECB"/>
    <w:rsid w:val="000A00D4"/>
    <w:rsid w:val="000A0611"/>
    <w:rsid w:val="000A0668"/>
    <w:rsid w:val="000A066C"/>
    <w:rsid w:val="000A0972"/>
    <w:rsid w:val="000A0BF1"/>
    <w:rsid w:val="000A0C3A"/>
    <w:rsid w:val="000A0D8C"/>
    <w:rsid w:val="000A0EC1"/>
    <w:rsid w:val="000A10FD"/>
    <w:rsid w:val="000A11BC"/>
    <w:rsid w:val="000A11D4"/>
    <w:rsid w:val="000A1360"/>
    <w:rsid w:val="000A156C"/>
    <w:rsid w:val="000A17F5"/>
    <w:rsid w:val="000A18C0"/>
    <w:rsid w:val="000A18D0"/>
    <w:rsid w:val="000A1986"/>
    <w:rsid w:val="000A1A8C"/>
    <w:rsid w:val="000A1A92"/>
    <w:rsid w:val="000A1B26"/>
    <w:rsid w:val="000A1D2A"/>
    <w:rsid w:val="000A1DB5"/>
    <w:rsid w:val="000A1FE1"/>
    <w:rsid w:val="000A1FED"/>
    <w:rsid w:val="000A2139"/>
    <w:rsid w:val="000A241C"/>
    <w:rsid w:val="000A24C5"/>
    <w:rsid w:val="000A254C"/>
    <w:rsid w:val="000A27A4"/>
    <w:rsid w:val="000A2848"/>
    <w:rsid w:val="000A2872"/>
    <w:rsid w:val="000A29A5"/>
    <w:rsid w:val="000A2C52"/>
    <w:rsid w:val="000A2DDE"/>
    <w:rsid w:val="000A2DE9"/>
    <w:rsid w:val="000A2E49"/>
    <w:rsid w:val="000A2EA8"/>
    <w:rsid w:val="000A2FC0"/>
    <w:rsid w:val="000A3090"/>
    <w:rsid w:val="000A3160"/>
    <w:rsid w:val="000A321A"/>
    <w:rsid w:val="000A321F"/>
    <w:rsid w:val="000A3233"/>
    <w:rsid w:val="000A32F4"/>
    <w:rsid w:val="000A34F8"/>
    <w:rsid w:val="000A35EC"/>
    <w:rsid w:val="000A36AB"/>
    <w:rsid w:val="000A36D7"/>
    <w:rsid w:val="000A36F4"/>
    <w:rsid w:val="000A3795"/>
    <w:rsid w:val="000A37AB"/>
    <w:rsid w:val="000A391C"/>
    <w:rsid w:val="000A3A98"/>
    <w:rsid w:val="000A3D2D"/>
    <w:rsid w:val="000A3F41"/>
    <w:rsid w:val="000A3FAF"/>
    <w:rsid w:val="000A4125"/>
    <w:rsid w:val="000A418D"/>
    <w:rsid w:val="000A41B1"/>
    <w:rsid w:val="000A42CD"/>
    <w:rsid w:val="000A437E"/>
    <w:rsid w:val="000A4433"/>
    <w:rsid w:val="000A443C"/>
    <w:rsid w:val="000A4450"/>
    <w:rsid w:val="000A4527"/>
    <w:rsid w:val="000A457F"/>
    <w:rsid w:val="000A4624"/>
    <w:rsid w:val="000A477B"/>
    <w:rsid w:val="000A4932"/>
    <w:rsid w:val="000A4971"/>
    <w:rsid w:val="000A4A36"/>
    <w:rsid w:val="000A4D2D"/>
    <w:rsid w:val="000A4DDE"/>
    <w:rsid w:val="000A4EE5"/>
    <w:rsid w:val="000A4F81"/>
    <w:rsid w:val="000A4FC5"/>
    <w:rsid w:val="000A50CC"/>
    <w:rsid w:val="000A512C"/>
    <w:rsid w:val="000A520E"/>
    <w:rsid w:val="000A521B"/>
    <w:rsid w:val="000A52E8"/>
    <w:rsid w:val="000A5412"/>
    <w:rsid w:val="000A5476"/>
    <w:rsid w:val="000A54C2"/>
    <w:rsid w:val="000A5502"/>
    <w:rsid w:val="000A56AB"/>
    <w:rsid w:val="000A5884"/>
    <w:rsid w:val="000A59D8"/>
    <w:rsid w:val="000A5D0B"/>
    <w:rsid w:val="000A5D10"/>
    <w:rsid w:val="000A5FDE"/>
    <w:rsid w:val="000A6340"/>
    <w:rsid w:val="000A6381"/>
    <w:rsid w:val="000A642E"/>
    <w:rsid w:val="000A6455"/>
    <w:rsid w:val="000A651E"/>
    <w:rsid w:val="000A6548"/>
    <w:rsid w:val="000A65DF"/>
    <w:rsid w:val="000A66FA"/>
    <w:rsid w:val="000A6776"/>
    <w:rsid w:val="000A6885"/>
    <w:rsid w:val="000A69D3"/>
    <w:rsid w:val="000A6A65"/>
    <w:rsid w:val="000A6A6B"/>
    <w:rsid w:val="000A6C58"/>
    <w:rsid w:val="000A6C91"/>
    <w:rsid w:val="000A6D93"/>
    <w:rsid w:val="000A6E4C"/>
    <w:rsid w:val="000A7267"/>
    <w:rsid w:val="000A72EB"/>
    <w:rsid w:val="000A747B"/>
    <w:rsid w:val="000A75EE"/>
    <w:rsid w:val="000A777F"/>
    <w:rsid w:val="000A785A"/>
    <w:rsid w:val="000A78EA"/>
    <w:rsid w:val="000A7A2B"/>
    <w:rsid w:val="000A7A72"/>
    <w:rsid w:val="000A7AE7"/>
    <w:rsid w:val="000A7B6B"/>
    <w:rsid w:val="000A7D52"/>
    <w:rsid w:val="000A7F42"/>
    <w:rsid w:val="000B0086"/>
    <w:rsid w:val="000B0250"/>
    <w:rsid w:val="000B038A"/>
    <w:rsid w:val="000B07E8"/>
    <w:rsid w:val="000B0B13"/>
    <w:rsid w:val="000B0D11"/>
    <w:rsid w:val="000B0E18"/>
    <w:rsid w:val="000B0E9D"/>
    <w:rsid w:val="000B10CF"/>
    <w:rsid w:val="000B1119"/>
    <w:rsid w:val="000B11A3"/>
    <w:rsid w:val="000B122B"/>
    <w:rsid w:val="000B15A6"/>
    <w:rsid w:val="000B1615"/>
    <w:rsid w:val="000B1633"/>
    <w:rsid w:val="000B189E"/>
    <w:rsid w:val="000B1BA4"/>
    <w:rsid w:val="000B1C6C"/>
    <w:rsid w:val="000B201F"/>
    <w:rsid w:val="000B20D8"/>
    <w:rsid w:val="000B21DD"/>
    <w:rsid w:val="000B2203"/>
    <w:rsid w:val="000B2308"/>
    <w:rsid w:val="000B2480"/>
    <w:rsid w:val="000B2583"/>
    <w:rsid w:val="000B2615"/>
    <w:rsid w:val="000B26CF"/>
    <w:rsid w:val="000B278A"/>
    <w:rsid w:val="000B28CA"/>
    <w:rsid w:val="000B2A34"/>
    <w:rsid w:val="000B2B90"/>
    <w:rsid w:val="000B2D6B"/>
    <w:rsid w:val="000B31AD"/>
    <w:rsid w:val="000B3B19"/>
    <w:rsid w:val="000B3E8E"/>
    <w:rsid w:val="000B3EAF"/>
    <w:rsid w:val="000B3FA4"/>
    <w:rsid w:val="000B3FE2"/>
    <w:rsid w:val="000B41C3"/>
    <w:rsid w:val="000B42E5"/>
    <w:rsid w:val="000B4314"/>
    <w:rsid w:val="000B4417"/>
    <w:rsid w:val="000B44B3"/>
    <w:rsid w:val="000B4517"/>
    <w:rsid w:val="000B455C"/>
    <w:rsid w:val="000B4588"/>
    <w:rsid w:val="000B46D3"/>
    <w:rsid w:val="000B47B8"/>
    <w:rsid w:val="000B481A"/>
    <w:rsid w:val="000B4A2B"/>
    <w:rsid w:val="000B4A5F"/>
    <w:rsid w:val="000B4AF7"/>
    <w:rsid w:val="000B4BE2"/>
    <w:rsid w:val="000B4DD9"/>
    <w:rsid w:val="000B514A"/>
    <w:rsid w:val="000B5239"/>
    <w:rsid w:val="000B53B0"/>
    <w:rsid w:val="000B5463"/>
    <w:rsid w:val="000B5561"/>
    <w:rsid w:val="000B5612"/>
    <w:rsid w:val="000B56A1"/>
    <w:rsid w:val="000B5A1A"/>
    <w:rsid w:val="000B5C5D"/>
    <w:rsid w:val="000B5D0B"/>
    <w:rsid w:val="000B5E01"/>
    <w:rsid w:val="000B5FB4"/>
    <w:rsid w:val="000B6054"/>
    <w:rsid w:val="000B61FE"/>
    <w:rsid w:val="000B629B"/>
    <w:rsid w:val="000B6301"/>
    <w:rsid w:val="000B664D"/>
    <w:rsid w:val="000B6A0E"/>
    <w:rsid w:val="000B6A37"/>
    <w:rsid w:val="000B6B3D"/>
    <w:rsid w:val="000B6C2D"/>
    <w:rsid w:val="000B6CA7"/>
    <w:rsid w:val="000B6EA1"/>
    <w:rsid w:val="000B7152"/>
    <w:rsid w:val="000B7219"/>
    <w:rsid w:val="000B7270"/>
    <w:rsid w:val="000B72BE"/>
    <w:rsid w:val="000B7332"/>
    <w:rsid w:val="000B7562"/>
    <w:rsid w:val="000B7962"/>
    <w:rsid w:val="000B79F2"/>
    <w:rsid w:val="000B7A71"/>
    <w:rsid w:val="000B7A78"/>
    <w:rsid w:val="000B7FB7"/>
    <w:rsid w:val="000C0086"/>
    <w:rsid w:val="000C0096"/>
    <w:rsid w:val="000C0118"/>
    <w:rsid w:val="000C01AF"/>
    <w:rsid w:val="000C0242"/>
    <w:rsid w:val="000C02C1"/>
    <w:rsid w:val="000C042D"/>
    <w:rsid w:val="000C042F"/>
    <w:rsid w:val="000C059D"/>
    <w:rsid w:val="000C06FE"/>
    <w:rsid w:val="000C0DD5"/>
    <w:rsid w:val="000C1173"/>
    <w:rsid w:val="000C11C3"/>
    <w:rsid w:val="000C12F1"/>
    <w:rsid w:val="000C13D8"/>
    <w:rsid w:val="000C15D6"/>
    <w:rsid w:val="000C1A02"/>
    <w:rsid w:val="000C1ACC"/>
    <w:rsid w:val="000C1CAF"/>
    <w:rsid w:val="000C1CE6"/>
    <w:rsid w:val="000C1FE3"/>
    <w:rsid w:val="000C20FD"/>
    <w:rsid w:val="000C230E"/>
    <w:rsid w:val="000C2326"/>
    <w:rsid w:val="000C2392"/>
    <w:rsid w:val="000C242B"/>
    <w:rsid w:val="000C24F2"/>
    <w:rsid w:val="000C257B"/>
    <w:rsid w:val="000C26F1"/>
    <w:rsid w:val="000C27E6"/>
    <w:rsid w:val="000C292D"/>
    <w:rsid w:val="000C29FD"/>
    <w:rsid w:val="000C2A1F"/>
    <w:rsid w:val="000C2D6F"/>
    <w:rsid w:val="000C2E24"/>
    <w:rsid w:val="000C2F79"/>
    <w:rsid w:val="000C3011"/>
    <w:rsid w:val="000C31DD"/>
    <w:rsid w:val="000C3427"/>
    <w:rsid w:val="000C35B6"/>
    <w:rsid w:val="000C3974"/>
    <w:rsid w:val="000C3A67"/>
    <w:rsid w:val="000C3D15"/>
    <w:rsid w:val="000C3D83"/>
    <w:rsid w:val="000C4078"/>
    <w:rsid w:val="000C43E7"/>
    <w:rsid w:val="000C442A"/>
    <w:rsid w:val="000C45F5"/>
    <w:rsid w:val="000C4680"/>
    <w:rsid w:val="000C46F9"/>
    <w:rsid w:val="000C481F"/>
    <w:rsid w:val="000C48A8"/>
    <w:rsid w:val="000C48C1"/>
    <w:rsid w:val="000C4B26"/>
    <w:rsid w:val="000C4C21"/>
    <w:rsid w:val="000C4CEF"/>
    <w:rsid w:val="000C4E7C"/>
    <w:rsid w:val="000C5178"/>
    <w:rsid w:val="000C52D2"/>
    <w:rsid w:val="000C5428"/>
    <w:rsid w:val="000C5513"/>
    <w:rsid w:val="000C5555"/>
    <w:rsid w:val="000C58C1"/>
    <w:rsid w:val="000C5965"/>
    <w:rsid w:val="000C5AAC"/>
    <w:rsid w:val="000C5B7A"/>
    <w:rsid w:val="000C5BF3"/>
    <w:rsid w:val="000C5D46"/>
    <w:rsid w:val="000C5EBE"/>
    <w:rsid w:val="000C5EE4"/>
    <w:rsid w:val="000C5EF1"/>
    <w:rsid w:val="000C5F8D"/>
    <w:rsid w:val="000C5FBC"/>
    <w:rsid w:val="000C615F"/>
    <w:rsid w:val="000C63D2"/>
    <w:rsid w:val="000C656B"/>
    <w:rsid w:val="000C6696"/>
    <w:rsid w:val="000C66AD"/>
    <w:rsid w:val="000C6756"/>
    <w:rsid w:val="000C686C"/>
    <w:rsid w:val="000C688D"/>
    <w:rsid w:val="000C6969"/>
    <w:rsid w:val="000C6A2E"/>
    <w:rsid w:val="000C6B0F"/>
    <w:rsid w:val="000C6C0F"/>
    <w:rsid w:val="000C6C99"/>
    <w:rsid w:val="000C6DA0"/>
    <w:rsid w:val="000C6F75"/>
    <w:rsid w:val="000C722E"/>
    <w:rsid w:val="000C729E"/>
    <w:rsid w:val="000C73B1"/>
    <w:rsid w:val="000C74E0"/>
    <w:rsid w:val="000C76C9"/>
    <w:rsid w:val="000C7701"/>
    <w:rsid w:val="000C7A0F"/>
    <w:rsid w:val="000C7AA3"/>
    <w:rsid w:val="000C7BB8"/>
    <w:rsid w:val="000C7EB2"/>
    <w:rsid w:val="000D0117"/>
    <w:rsid w:val="000D02F2"/>
    <w:rsid w:val="000D0487"/>
    <w:rsid w:val="000D070A"/>
    <w:rsid w:val="000D086F"/>
    <w:rsid w:val="000D0BF5"/>
    <w:rsid w:val="000D0C98"/>
    <w:rsid w:val="000D0CAF"/>
    <w:rsid w:val="000D0D1B"/>
    <w:rsid w:val="000D0E08"/>
    <w:rsid w:val="000D120B"/>
    <w:rsid w:val="000D1325"/>
    <w:rsid w:val="000D13E5"/>
    <w:rsid w:val="000D14AF"/>
    <w:rsid w:val="000D165B"/>
    <w:rsid w:val="000D1797"/>
    <w:rsid w:val="000D17A0"/>
    <w:rsid w:val="000D185A"/>
    <w:rsid w:val="000D18AC"/>
    <w:rsid w:val="000D1A19"/>
    <w:rsid w:val="000D1AAD"/>
    <w:rsid w:val="000D1B86"/>
    <w:rsid w:val="000D1C9B"/>
    <w:rsid w:val="000D1DE4"/>
    <w:rsid w:val="000D1E2A"/>
    <w:rsid w:val="000D1EA7"/>
    <w:rsid w:val="000D1F78"/>
    <w:rsid w:val="000D232D"/>
    <w:rsid w:val="000D23FA"/>
    <w:rsid w:val="000D2421"/>
    <w:rsid w:val="000D254D"/>
    <w:rsid w:val="000D261F"/>
    <w:rsid w:val="000D2757"/>
    <w:rsid w:val="000D277D"/>
    <w:rsid w:val="000D27A5"/>
    <w:rsid w:val="000D27C3"/>
    <w:rsid w:val="000D27E4"/>
    <w:rsid w:val="000D2926"/>
    <w:rsid w:val="000D2958"/>
    <w:rsid w:val="000D2988"/>
    <w:rsid w:val="000D2BD1"/>
    <w:rsid w:val="000D2BD2"/>
    <w:rsid w:val="000D2BD5"/>
    <w:rsid w:val="000D2C4F"/>
    <w:rsid w:val="000D2C81"/>
    <w:rsid w:val="000D3146"/>
    <w:rsid w:val="000D32AF"/>
    <w:rsid w:val="000D32C4"/>
    <w:rsid w:val="000D36A6"/>
    <w:rsid w:val="000D38CE"/>
    <w:rsid w:val="000D3AAB"/>
    <w:rsid w:val="000D3ACA"/>
    <w:rsid w:val="000D3AD2"/>
    <w:rsid w:val="000D3AF8"/>
    <w:rsid w:val="000D3C1C"/>
    <w:rsid w:val="000D3C7B"/>
    <w:rsid w:val="000D3CCC"/>
    <w:rsid w:val="000D3EE2"/>
    <w:rsid w:val="000D40BB"/>
    <w:rsid w:val="000D4308"/>
    <w:rsid w:val="000D4472"/>
    <w:rsid w:val="000D4532"/>
    <w:rsid w:val="000D468A"/>
    <w:rsid w:val="000D492C"/>
    <w:rsid w:val="000D4934"/>
    <w:rsid w:val="000D49F0"/>
    <w:rsid w:val="000D4A15"/>
    <w:rsid w:val="000D4F52"/>
    <w:rsid w:val="000D547A"/>
    <w:rsid w:val="000D5549"/>
    <w:rsid w:val="000D5A16"/>
    <w:rsid w:val="000D5B07"/>
    <w:rsid w:val="000D5C12"/>
    <w:rsid w:val="000D5EF4"/>
    <w:rsid w:val="000D603D"/>
    <w:rsid w:val="000D605D"/>
    <w:rsid w:val="000D60EE"/>
    <w:rsid w:val="000D61AD"/>
    <w:rsid w:val="000D621C"/>
    <w:rsid w:val="000D63C1"/>
    <w:rsid w:val="000D63C4"/>
    <w:rsid w:val="000D64C5"/>
    <w:rsid w:val="000D6555"/>
    <w:rsid w:val="000D65CE"/>
    <w:rsid w:val="000D67CA"/>
    <w:rsid w:val="000D68B9"/>
    <w:rsid w:val="000D6B23"/>
    <w:rsid w:val="000D6BE7"/>
    <w:rsid w:val="000D705E"/>
    <w:rsid w:val="000D70B5"/>
    <w:rsid w:val="000D75C8"/>
    <w:rsid w:val="000D76E2"/>
    <w:rsid w:val="000D780A"/>
    <w:rsid w:val="000D781E"/>
    <w:rsid w:val="000D7A4C"/>
    <w:rsid w:val="000D7B2F"/>
    <w:rsid w:val="000D7C3C"/>
    <w:rsid w:val="000D7C92"/>
    <w:rsid w:val="000D7E2C"/>
    <w:rsid w:val="000D7E69"/>
    <w:rsid w:val="000D7EE6"/>
    <w:rsid w:val="000E005B"/>
    <w:rsid w:val="000E00B1"/>
    <w:rsid w:val="000E00DF"/>
    <w:rsid w:val="000E06E3"/>
    <w:rsid w:val="000E0843"/>
    <w:rsid w:val="000E089C"/>
    <w:rsid w:val="000E08CD"/>
    <w:rsid w:val="000E0939"/>
    <w:rsid w:val="000E0AC8"/>
    <w:rsid w:val="000E0B0A"/>
    <w:rsid w:val="000E0BCA"/>
    <w:rsid w:val="000E0DD5"/>
    <w:rsid w:val="000E0F55"/>
    <w:rsid w:val="000E13D8"/>
    <w:rsid w:val="000E161F"/>
    <w:rsid w:val="000E177F"/>
    <w:rsid w:val="000E192B"/>
    <w:rsid w:val="000E19D0"/>
    <w:rsid w:val="000E1ABC"/>
    <w:rsid w:val="000E1C25"/>
    <w:rsid w:val="000E1DEC"/>
    <w:rsid w:val="000E1E21"/>
    <w:rsid w:val="000E2010"/>
    <w:rsid w:val="000E203C"/>
    <w:rsid w:val="000E2292"/>
    <w:rsid w:val="000E254F"/>
    <w:rsid w:val="000E2579"/>
    <w:rsid w:val="000E2716"/>
    <w:rsid w:val="000E2CCF"/>
    <w:rsid w:val="000E2DB8"/>
    <w:rsid w:val="000E3240"/>
    <w:rsid w:val="000E3264"/>
    <w:rsid w:val="000E343A"/>
    <w:rsid w:val="000E3476"/>
    <w:rsid w:val="000E35C8"/>
    <w:rsid w:val="000E3B0C"/>
    <w:rsid w:val="000E3CFA"/>
    <w:rsid w:val="000E3D76"/>
    <w:rsid w:val="000E3D9A"/>
    <w:rsid w:val="000E3DD8"/>
    <w:rsid w:val="000E3EBB"/>
    <w:rsid w:val="000E3EDF"/>
    <w:rsid w:val="000E400B"/>
    <w:rsid w:val="000E4086"/>
    <w:rsid w:val="000E40CB"/>
    <w:rsid w:val="000E421F"/>
    <w:rsid w:val="000E426C"/>
    <w:rsid w:val="000E42AC"/>
    <w:rsid w:val="000E44B1"/>
    <w:rsid w:val="000E44D8"/>
    <w:rsid w:val="000E463E"/>
    <w:rsid w:val="000E48E2"/>
    <w:rsid w:val="000E496F"/>
    <w:rsid w:val="000E4C43"/>
    <w:rsid w:val="000E4D82"/>
    <w:rsid w:val="000E4DD9"/>
    <w:rsid w:val="000E4F1A"/>
    <w:rsid w:val="000E509D"/>
    <w:rsid w:val="000E5288"/>
    <w:rsid w:val="000E5581"/>
    <w:rsid w:val="000E559D"/>
    <w:rsid w:val="000E567B"/>
    <w:rsid w:val="000E58BE"/>
    <w:rsid w:val="000E5C6C"/>
    <w:rsid w:val="000E5CE2"/>
    <w:rsid w:val="000E5CEB"/>
    <w:rsid w:val="000E5F9B"/>
    <w:rsid w:val="000E6078"/>
    <w:rsid w:val="000E6117"/>
    <w:rsid w:val="000E61A2"/>
    <w:rsid w:val="000E62D3"/>
    <w:rsid w:val="000E6605"/>
    <w:rsid w:val="000E6915"/>
    <w:rsid w:val="000E6931"/>
    <w:rsid w:val="000E69B4"/>
    <w:rsid w:val="000E6AAA"/>
    <w:rsid w:val="000E6C86"/>
    <w:rsid w:val="000E6C8B"/>
    <w:rsid w:val="000E6D36"/>
    <w:rsid w:val="000E70FE"/>
    <w:rsid w:val="000E7300"/>
    <w:rsid w:val="000E7613"/>
    <w:rsid w:val="000E7691"/>
    <w:rsid w:val="000E76CF"/>
    <w:rsid w:val="000E7747"/>
    <w:rsid w:val="000E78A9"/>
    <w:rsid w:val="000E7AF0"/>
    <w:rsid w:val="000E7B35"/>
    <w:rsid w:val="000E7D83"/>
    <w:rsid w:val="000E7F92"/>
    <w:rsid w:val="000E7FD3"/>
    <w:rsid w:val="000F00E2"/>
    <w:rsid w:val="000F034D"/>
    <w:rsid w:val="000F04ED"/>
    <w:rsid w:val="000F0798"/>
    <w:rsid w:val="000F0914"/>
    <w:rsid w:val="000F0950"/>
    <w:rsid w:val="000F096A"/>
    <w:rsid w:val="000F0981"/>
    <w:rsid w:val="000F0A88"/>
    <w:rsid w:val="000F0BC2"/>
    <w:rsid w:val="000F0CD6"/>
    <w:rsid w:val="000F0DF7"/>
    <w:rsid w:val="000F0F18"/>
    <w:rsid w:val="000F0F21"/>
    <w:rsid w:val="000F111A"/>
    <w:rsid w:val="000F1262"/>
    <w:rsid w:val="000F12B1"/>
    <w:rsid w:val="000F131B"/>
    <w:rsid w:val="000F13D7"/>
    <w:rsid w:val="000F140F"/>
    <w:rsid w:val="000F1497"/>
    <w:rsid w:val="000F14D2"/>
    <w:rsid w:val="000F14F0"/>
    <w:rsid w:val="000F162B"/>
    <w:rsid w:val="000F166C"/>
    <w:rsid w:val="000F1719"/>
    <w:rsid w:val="000F1803"/>
    <w:rsid w:val="000F1874"/>
    <w:rsid w:val="000F1ABF"/>
    <w:rsid w:val="000F1C12"/>
    <w:rsid w:val="000F1C8D"/>
    <w:rsid w:val="000F1D29"/>
    <w:rsid w:val="000F1EC1"/>
    <w:rsid w:val="000F2018"/>
    <w:rsid w:val="000F210F"/>
    <w:rsid w:val="000F2171"/>
    <w:rsid w:val="000F231C"/>
    <w:rsid w:val="000F24CC"/>
    <w:rsid w:val="000F26DB"/>
    <w:rsid w:val="000F2D96"/>
    <w:rsid w:val="000F2FDF"/>
    <w:rsid w:val="000F3121"/>
    <w:rsid w:val="000F3469"/>
    <w:rsid w:val="000F3474"/>
    <w:rsid w:val="000F353A"/>
    <w:rsid w:val="000F35DA"/>
    <w:rsid w:val="000F35FE"/>
    <w:rsid w:val="000F3868"/>
    <w:rsid w:val="000F3DCD"/>
    <w:rsid w:val="000F3E58"/>
    <w:rsid w:val="000F4072"/>
    <w:rsid w:val="000F408F"/>
    <w:rsid w:val="000F41C5"/>
    <w:rsid w:val="000F4234"/>
    <w:rsid w:val="000F438B"/>
    <w:rsid w:val="000F44B9"/>
    <w:rsid w:val="000F460F"/>
    <w:rsid w:val="000F4737"/>
    <w:rsid w:val="000F477B"/>
    <w:rsid w:val="000F48C8"/>
    <w:rsid w:val="000F48CE"/>
    <w:rsid w:val="000F4BEB"/>
    <w:rsid w:val="000F4CB3"/>
    <w:rsid w:val="000F4E4A"/>
    <w:rsid w:val="000F5277"/>
    <w:rsid w:val="000F56DB"/>
    <w:rsid w:val="000F57A1"/>
    <w:rsid w:val="000F5900"/>
    <w:rsid w:val="000F5996"/>
    <w:rsid w:val="000F5B1F"/>
    <w:rsid w:val="000F5B42"/>
    <w:rsid w:val="000F5D08"/>
    <w:rsid w:val="000F5D37"/>
    <w:rsid w:val="000F5D66"/>
    <w:rsid w:val="000F5E8F"/>
    <w:rsid w:val="000F5EC9"/>
    <w:rsid w:val="000F607F"/>
    <w:rsid w:val="000F610B"/>
    <w:rsid w:val="000F6160"/>
    <w:rsid w:val="000F62A6"/>
    <w:rsid w:val="000F63BE"/>
    <w:rsid w:val="000F63F2"/>
    <w:rsid w:val="000F63FD"/>
    <w:rsid w:val="000F64EB"/>
    <w:rsid w:val="000F65AA"/>
    <w:rsid w:val="000F664F"/>
    <w:rsid w:val="000F67A0"/>
    <w:rsid w:val="000F699F"/>
    <w:rsid w:val="000F6A23"/>
    <w:rsid w:val="000F6AA6"/>
    <w:rsid w:val="000F6ACE"/>
    <w:rsid w:val="000F6C47"/>
    <w:rsid w:val="000F6CF7"/>
    <w:rsid w:val="000F6F68"/>
    <w:rsid w:val="000F710A"/>
    <w:rsid w:val="000F73EF"/>
    <w:rsid w:val="000F758B"/>
    <w:rsid w:val="000F75B8"/>
    <w:rsid w:val="000F767F"/>
    <w:rsid w:val="000F7715"/>
    <w:rsid w:val="000F7AED"/>
    <w:rsid w:val="000F7BB8"/>
    <w:rsid w:val="000F7C10"/>
    <w:rsid w:val="000F7F69"/>
    <w:rsid w:val="001000AD"/>
    <w:rsid w:val="0010023B"/>
    <w:rsid w:val="00100286"/>
    <w:rsid w:val="00100470"/>
    <w:rsid w:val="0010074A"/>
    <w:rsid w:val="00100BDA"/>
    <w:rsid w:val="00100C93"/>
    <w:rsid w:val="00100CA2"/>
    <w:rsid w:val="00100DE2"/>
    <w:rsid w:val="00100DF7"/>
    <w:rsid w:val="00100E5F"/>
    <w:rsid w:val="0010103B"/>
    <w:rsid w:val="00101087"/>
    <w:rsid w:val="00101165"/>
    <w:rsid w:val="0010117A"/>
    <w:rsid w:val="001011ED"/>
    <w:rsid w:val="001012AB"/>
    <w:rsid w:val="001012B7"/>
    <w:rsid w:val="001014DB"/>
    <w:rsid w:val="0010160A"/>
    <w:rsid w:val="00101619"/>
    <w:rsid w:val="00101688"/>
    <w:rsid w:val="0010181F"/>
    <w:rsid w:val="0010184D"/>
    <w:rsid w:val="001018A6"/>
    <w:rsid w:val="00101930"/>
    <w:rsid w:val="00101A9E"/>
    <w:rsid w:val="00101C08"/>
    <w:rsid w:val="00101C13"/>
    <w:rsid w:val="00101DFA"/>
    <w:rsid w:val="00102012"/>
    <w:rsid w:val="001020FF"/>
    <w:rsid w:val="0010245E"/>
    <w:rsid w:val="00102890"/>
    <w:rsid w:val="001028A3"/>
    <w:rsid w:val="0010294D"/>
    <w:rsid w:val="00102DB8"/>
    <w:rsid w:val="0010301F"/>
    <w:rsid w:val="00103225"/>
    <w:rsid w:val="0010334A"/>
    <w:rsid w:val="00103465"/>
    <w:rsid w:val="00103BA5"/>
    <w:rsid w:val="00103C81"/>
    <w:rsid w:val="00103F60"/>
    <w:rsid w:val="00104202"/>
    <w:rsid w:val="00104356"/>
    <w:rsid w:val="0010454C"/>
    <w:rsid w:val="001045CE"/>
    <w:rsid w:val="00104691"/>
    <w:rsid w:val="00104714"/>
    <w:rsid w:val="00104969"/>
    <w:rsid w:val="001049A9"/>
    <w:rsid w:val="00104F3E"/>
    <w:rsid w:val="00105098"/>
    <w:rsid w:val="00105690"/>
    <w:rsid w:val="001056BF"/>
    <w:rsid w:val="00105725"/>
    <w:rsid w:val="00105A34"/>
    <w:rsid w:val="00105B7E"/>
    <w:rsid w:val="00105CB5"/>
    <w:rsid w:val="00105D10"/>
    <w:rsid w:val="00105E11"/>
    <w:rsid w:val="00105E27"/>
    <w:rsid w:val="0010615F"/>
    <w:rsid w:val="00106653"/>
    <w:rsid w:val="0010665E"/>
    <w:rsid w:val="0010673F"/>
    <w:rsid w:val="00106769"/>
    <w:rsid w:val="00106779"/>
    <w:rsid w:val="001067B0"/>
    <w:rsid w:val="00106907"/>
    <w:rsid w:val="001069FB"/>
    <w:rsid w:val="00106E5F"/>
    <w:rsid w:val="00106FEA"/>
    <w:rsid w:val="001072C1"/>
    <w:rsid w:val="001075FA"/>
    <w:rsid w:val="001076B0"/>
    <w:rsid w:val="0010772C"/>
    <w:rsid w:val="00107B9B"/>
    <w:rsid w:val="00107BAE"/>
    <w:rsid w:val="00107D7D"/>
    <w:rsid w:val="00107DB7"/>
    <w:rsid w:val="00107E50"/>
    <w:rsid w:val="00107ECC"/>
    <w:rsid w:val="00107EDB"/>
    <w:rsid w:val="00110166"/>
    <w:rsid w:val="001103EB"/>
    <w:rsid w:val="00110539"/>
    <w:rsid w:val="00110551"/>
    <w:rsid w:val="001109D2"/>
    <w:rsid w:val="00110A7F"/>
    <w:rsid w:val="00110AA8"/>
    <w:rsid w:val="00110B50"/>
    <w:rsid w:val="00110E9E"/>
    <w:rsid w:val="00110FCE"/>
    <w:rsid w:val="0011115F"/>
    <w:rsid w:val="0011128C"/>
    <w:rsid w:val="00111521"/>
    <w:rsid w:val="001115C9"/>
    <w:rsid w:val="0011173F"/>
    <w:rsid w:val="001117EE"/>
    <w:rsid w:val="00111878"/>
    <w:rsid w:val="001119EC"/>
    <w:rsid w:val="00111AFF"/>
    <w:rsid w:val="00111B55"/>
    <w:rsid w:val="00111DB5"/>
    <w:rsid w:val="00111EEB"/>
    <w:rsid w:val="00111F8B"/>
    <w:rsid w:val="00112094"/>
    <w:rsid w:val="00112096"/>
    <w:rsid w:val="001121DD"/>
    <w:rsid w:val="0011224A"/>
    <w:rsid w:val="00112316"/>
    <w:rsid w:val="0011240D"/>
    <w:rsid w:val="00112AFD"/>
    <w:rsid w:val="00112B34"/>
    <w:rsid w:val="00112B3B"/>
    <w:rsid w:val="00112CAA"/>
    <w:rsid w:val="00112DC5"/>
    <w:rsid w:val="00112E97"/>
    <w:rsid w:val="00112EE9"/>
    <w:rsid w:val="0011301D"/>
    <w:rsid w:val="00113136"/>
    <w:rsid w:val="001132B7"/>
    <w:rsid w:val="001133E7"/>
    <w:rsid w:val="001134A7"/>
    <w:rsid w:val="001135A4"/>
    <w:rsid w:val="00113627"/>
    <w:rsid w:val="00113654"/>
    <w:rsid w:val="001139F8"/>
    <w:rsid w:val="00113A0E"/>
    <w:rsid w:val="00113CB3"/>
    <w:rsid w:val="00113F2E"/>
    <w:rsid w:val="00113FEC"/>
    <w:rsid w:val="001141D5"/>
    <w:rsid w:val="00114211"/>
    <w:rsid w:val="00114264"/>
    <w:rsid w:val="001145EB"/>
    <w:rsid w:val="00114781"/>
    <w:rsid w:val="00114AED"/>
    <w:rsid w:val="00114B2B"/>
    <w:rsid w:val="00114DC3"/>
    <w:rsid w:val="00114E24"/>
    <w:rsid w:val="00114FA5"/>
    <w:rsid w:val="001150E5"/>
    <w:rsid w:val="00115117"/>
    <w:rsid w:val="001151EA"/>
    <w:rsid w:val="0011528C"/>
    <w:rsid w:val="001152F7"/>
    <w:rsid w:val="0011560E"/>
    <w:rsid w:val="00115855"/>
    <w:rsid w:val="00115932"/>
    <w:rsid w:val="00115944"/>
    <w:rsid w:val="001159AD"/>
    <w:rsid w:val="00115C1A"/>
    <w:rsid w:val="00115CFD"/>
    <w:rsid w:val="00115F69"/>
    <w:rsid w:val="001160D5"/>
    <w:rsid w:val="001162FE"/>
    <w:rsid w:val="00116600"/>
    <w:rsid w:val="00116917"/>
    <w:rsid w:val="00116A02"/>
    <w:rsid w:val="00116B48"/>
    <w:rsid w:val="00116CB3"/>
    <w:rsid w:val="00116D18"/>
    <w:rsid w:val="00116E01"/>
    <w:rsid w:val="00116F31"/>
    <w:rsid w:val="00116F3F"/>
    <w:rsid w:val="00116F83"/>
    <w:rsid w:val="00117021"/>
    <w:rsid w:val="001172E2"/>
    <w:rsid w:val="001176CF"/>
    <w:rsid w:val="00117969"/>
    <w:rsid w:val="0011798F"/>
    <w:rsid w:val="00117A05"/>
    <w:rsid w:val="00117A74"/>
    <w:rsid w:val="00117E2A"/>
    <w:rsid w:val="00117ED5"/>
    <w:rsid w:val="00117F0D"/>
    <w:rsid w:val="00117F6A"/>
    <w:rsid w:val="00120104"/>
    <w:rsid w:val="001201D2"/>
    <w:rsid w:val="0012032D"/>
    <w:rsid w:val="0012032E"/>
    <w:rsid w:val="0012062B"/>
    <w:rsid w:val="00120630"/>
    <w:rsid w:val="0012063C"/>
    <w:rsid w:val="00120760"/>
    <w:rsid w:val="00120780"/>
    <w:rsid w:val="0012089F"/>
    <w:rsid w:val="00120965"/>
    <w:rsid w:val="001209D6"/>
    <w:rsid w:val="00120AAD"/>
    <w:rsid w:val="00120AB4"/>
    <w:rsid w:val="00120D39"/>
    <w:rsid w:val="00121138"/>
    <w:rsid w:val="0012116B"/>
    <w:rsid w:val="0012135B"/>
    <w:rsid w:val="0012137B"/>
    <w:rsid w:val="00121583"/>
    <w:rsid w:val="001215AF"/>
    <w:rsid w:val="001216E7"/>
    <w:rsid w:val="0012184D"/>
    <w:rsid w:val="00121F0A"/>
    <w:rsid w:val="00121F3B"/>
    <w:rsid w:val="00121FE4"/>
    <w:rsid w:val="00122094"/>
    <w:rsid w:val="001221E5"/>
    <w:rsid w:val="001224D2"/>
    <w:rsid w:val="0012259A"/>
    <w:rsid w:val="001225B9"/>
    <w:rsid w:val="00122603"/>
    <w:rsid w:val="00122737"/>
    <w:rsid w:val="0012298D"/>
    <w:rsid w:val="001229FE"/>
    <w:rsid w:val="00122B86"/>
    <w:rsid w:val="00122E38"/>
    <w:rsid w:val="00122E93"/>
    <w:rsid w:val="001230DA"/>
    <w:rsid w:val="001230E1"/>
    <w:rsid w:val="001232A5"/>
    <w:rsid w:val="001233E8"/>
    <w:rsid w:val="001233FB"/>
    <w:rsid w:val="00123725"/>
    <w:rsid w:val="001237EF"/>
    <w:rsid w:val="00123E5B"/>
    <w:rsid w:val="00123EA0"/>
    <w:rsid w:val="00124132"/>
    <w:rsid w:val="00124268"/>
    <w:rsid w:val="001242A4"/>
    <w:rsid w:val="0012451C"/>
    <w:rsid w:val="00124826"/>
    <w:rsid w:val="00124A57"/>
    <w:rsid w:val="00124BD8"/>
    <w:rsid w:val="00124D67"/>
    <w:rsid w:val="00124EA2"/>
    <w:rsid w:val="001250FE"/>
    <w:rsid w:val="001253AC"/>
    <w:rsid w:val="00125440"/>
    <w:rsid w:val="001254BB"/>
    <w:rsid w:val="0012565F"/>
    <w:rsid w:val="001256AB"/>
    <w:rsid w:val="00125717"/>
    <w:rsid w:val="001258B8"/>
    <w:rsid w:val="0012613E"/>
    <w:rsid w:val="0012647C"/>
    <w:rsid w:val="0012651D"/>
    <w:rsid w:val="001265B7"/>
    <w:rsid w:val="001265F0"/>
    <w:rsid w:val="00126820"/>
    <w:rsid w:val="0012691B"/>
    <w:rsid w:val="00126AFE"/>
    <w:rsid w:val="00126CFE"/>
    <w:rsid w:val="00126E86"/>
    <w:rsid w:val="00126FA3"/>
    <w:rsid w:val="0012702B"/>
    <w:rsid w:val="001270AC"/>
    <w:rsid w:val="001273A7"/>
    <w:rsid w:val="001273D5"/>
    <w:rsid w:val="001273E3"/>
    <w:rsid w:val="00127580"/>
    <w:rsid w:val="0012776A"/>
    <w:rsid w:val="001277E7"/>
    <w:rsid w:val="001277F5"/>
    <w:rsid w:val="0012781A"/>
    <w:rsid w:val="00127947"/>
    <w:rsid w:val="00127A03"/>
    <w:rsid w:val="00127D14"/>
    <w:rsid w:val="00127D38"/>
    <w:rsid w:val="00127E7D"/>
    <w:rsid w:val="00127E84"/>
    <w:rsid w:val="00130042"/>
    <w:rsid w:val="00130131"/>
    <w:rsid w:val="00130173"/>
    <w:rsid w:val="001302A9"/>
    <w:rsid w:val="001303F4"/>
    <w:rsid w:val="001304F7"/>
    <w:rsid w:val="00130668"/>
    <w:rsid w:val="001306DA"/>
    <w:rsid w:val="00130714"/>
    <w:rsid w:val="00130805"/>
    <w:rsid w:val="0013091F"/>
    <w:rsid w:val="00130A2B"/>
    <w:rsid w:val="00130E41"/>
    <w:rsid w:val="00130E8D"/>
    <w:rsid w:val="00130F17"/>
    <w:rsid w:val="001310EA"/>
    <w:rsid w:val="001311CE"/>
    <w:rsid w:val="00131279"/>
    <w:rsid w:val="00131531"/>
    <w:rsid w:val="001317A0"/>
    <w:rsid w:val="001317C5"/>
    <w:rsid w:val="0013180D"/>
    <w:rsid w:val="001318D2"/>
    <w:rsid w:val="00131937"/>
    <w:rsid w:val="00131A00"/>
    <w:rsid w:val="00131BA7"/>
    <w:rsid w:val="00131D3A"/>
    <w:rsid w:val="00131D85"/>
    <w:rsid w:val="00131E20"/>
    <w:rsid w:val="00131E4B"/>
    <w:rsid w:val="00131EB8"/>
    <w:rsid w:val="001321CF"/>
    <w:rsid w:val="001323DC"/>
    <w:rsid w:val="001323E7"/>
    <w:rsid w:val="0013256F"/>
    <w:rsid w:val="00132802"/>
    <w:rsid w:val="0013287A"/>
    <w:rsid w:val="00132970"/>
    <w:rsid w:val="00132BC5"/>
    <w:rsid w:val="00132BD0"/>
    <w:rsid w:val="00132E39"/>
    <w:rsid w:val="00132E65"/>
    <w:rsid w:val="00132EB1"/>
    <w:rsid w:val="001330AA"/>
    <w:rsid w:val="0013313F"/>
    <w:rsid w:val="00133226"/>
    <w:rsid w:val="001332DD"/>
    <w:rsid w:val="00133303"/>
    <w:rsid w:val="00133304"/>
    <w:rsid w:val="0013342A"/>
    <w:rsid w:val="001336D9"/>
    <w:rsid w:val="00133794"/>
    <w:rsid w:val="0013387F"/>
    <w:rsid w:val="001338E0"/>
    <w:rsid w:val="00133981"/>
    <w:rsid w:val="00133E4D"/>
    <w:rsid w:val="00133E7C"/>
    <w:rsid w:val="00133F88"/>
    <w:rsid w:val="0013432E"/>
    <w:rsid w:val="001343C8"/>
    <w:rsid w:val="0013447F"/>
    <w:rsid w:val="00134563"/>
    <w:rsid w:val="00134719"/>
    <w:rsid w:val="001347EC"/>
    <w:rsid w:val="00134832"/>
    <w:rsid w:val="00134929"/>
    <w:rsid w:val="001349C0"/>
    <w:rsid w:val="001349E5"/>
    <w:rsid w:val="00134B2F"/>
    <w:rsid w:val="00134C56"/>
    <w:rsid w:val="00134C90"/>
    <w:rsid w:val="001351C8"/>
    <w:rsid w:val="00135413"/>
    <w:rsid w:val="001354EE"/>
    <w:rsid w:val="0013567F"/>
    <w:rsid w:val="001357C2"/>
    <w:rsid w:val="00135805"/>
    <w:rsid w:val="00135A0F"/>
    <w:rsid w:val="00135B81"/>
    <w:rsid w:val="00135C5E"/>
    <w:rsid w:val="00135DAA"/>
    <w:rsid w:val="00135DC8"/>
    <w:rsid w:val="00135E68"/>
    <w:rsid w:val="00135F9B"/>
    <w:rsid w:val="0013627D"/>
    <w:rsid w:val="0013628A"/>
    <w:rsid w:val="00136432"/>
    <w:rsid w:val="001364C7"/>
    <w:rsid w:val="0013652C"/>
    <w:rsid w:val="00136910"/>
    <w:rsid w:val="001369AC"/>
    <w:rsid w:val="00136A8A"/>
    <w:rsid w:val="00136AB5"/>
    <w:rsid w:val="00137174"/>
    <w:rsid w:val="001375B1"/>
    <w:rsid w:val="001376A2"/>
    <w:rsid w:val="00137AAB"/>
    <w:rsid w:val="00137B03"/>
    <w:rsid w:val="00137C3F"/>
    <w:rsid w:val="001403FA"/>
    <w:rsid w:val="00140458"/>
    <w:rsid w:val="0014053E"/>
    <w:rsid w:val="00140828"/>
    <w:rsid w:val="001408AF"/>
    <w:rsid w:val="0014096B"/>
    <w:rsid w:val="00140A85"/>
    <w:rsid w:val="00140C94"/>
    <w:rsid w:val="00140F11"/>
    <w:rsid w:val="0014107D"/>
    <w:rsid w:val="001410C9"/>
    <w:rsid w:val="001410E1"/>
    <w:rsid w:val="0014127E"/>
    <w:rsid w:val="0014175A"/>
    <w:rsid w:val="00141865"/>
    <w:rsid w:val="00141B17"/>
    <w:rsid w:val="00141B37"/>
    <w:rsid w:val="00141BD1"/>
    <w:rsid w:val="00142048"/>
    <w:rsid w:val="001421DA"/>
    <w:rsid w:val="0014242E"/>
    <w:rsid w:val="00142516"/>
    <w:rsid w:val="001425AB"/>
    <w:rsid w:val="001425FF"/>
    <w:rsid w:val="0014266F"/>
    <w:rsid w:val="00142ABE"/>
    <w:rsid w:val="00142C07"/>
    <w:rsid w:val="00142C2A"/>
    <w:rsid w:val="00142E48"/>
    <w:rsid w:val="00142F83"/>
    <w:rsid w:val="0014310A"/>
    <w:rsid w:val="00143437"/>
    <w:rsid w:val="00143521"/>
    <w:rsid w:val="001436AF"/>
    <w:rsid w:val="001436B0"/>
    <w:rsid w:val="00143B60"/>
    <w:rsid w:val="00143C9F"/>
    <w:rsid w:val="00143CE5"/>
    <w:rsid w:val="00143D55"/>
    <w:rsid w:val="00143E98"/>
    <w:rsid w:val="00143EB3"/>
    <w:rsid w:val="001440D1"/>
    <w:rsid w:val="00144109"/>
    <w:rsid w:val="00144416"/>
    <w:rsid w:val="001444BD"/>
    <w:rsid w:val="0014450A"/>
    <w:rsid w:val="00144554"/>
    <w:rsid w:val="0014458F"/>
    <w:rsid w:val="001446B0"/>
    <w:rsid w:val="00144829"/>
    <w:rsid w:val="00144C0B"/>
    <w:rsid w:val="00144C0D"/>
    <w:rsid w:val="00144C1B"/>
    <w:rsid w:val="00144EAB"/>
    <w:rsid w:val="00145010"/>
    <w:rsid w:val="00145155"/>
    <w:rsid w:val="00145226"/>
    <w:rsid w:val="0014547A"/>
    <w:rsid w:val="00145657"/>
    <w:rsid w:val="001459DA"/>
    <w:rsid w:val="00145ED5"/>
    <w:rsid w:val="0014609A"/>
    <w:rsid w:val="001461FA"/>
    <w:rsid w:val="001463E8"/>
    <w:rsid w:val="00146539"/>
    <w:rsid w:val="00146634"/>
    <w:rsid w:val="00146890"/>
    <w:rsid w:val="00146D37"/>
    <w:rsid w:val="00146FDB"/>
    <w:rsid w:val="001471B4"/>
    <w:rsid w:val="00147250"/>
    <w:rsid w:val="00147369"/>
    <w:rsid w:val="001473BB"/>
    <w:rsid w:val="001473EC"/>
    <w:rsid w:val="0014740B"/>
    <w:rsid w:val="001474BD"/>
    <w:rsid w:val="001475E1"/>
    <w:rsid w:val="0014766D"/>
    <w:rsid w:val="00147B90"/>
    <w:rsid w:val="00147BFF"/>
    <w:rsid w:val="00147EAD"/>
    <w:rsid w:val="00147F0D"/>
    <w:rsid w:val="001501FC"/>
    <w:rsid w:val="0015034D"/>
    <w:rsid w:val="0015034F"/>
    <w:rsid w:val="00150596"/>
    <w:rsid w:val="001506FE"/>
    <w:rsid w:val="00150A43"/>
    <w:rsid w:val="00150C77"/>
    <w:rsid w:val="00150D15"/>
    <w:rsid w:val="001510F2"/>
    <w:rsid w:val="001511E3"/>
    <w:rsid w:val="001511EA"/>
    <w:rsid w:val="001512BD"/>
    <w:rsid w:val="00151458"/>
    <w:rsid w:val="00151594"/>
    <w:rsid w:val="0015159B"/>
    <w:rsid w:val="001515F6"/>
    <w:rsid w:val="001517CE"/>
    <w:rsid w:val="001517E8"/>
    <w:rsid w:val="00151A2F"/>
    <w:rsid w:val="00151A87"/>
    <w:rsid w:val="00151FE3"/>
    <w:rsid w:val="001521D5"/>
    <w:rsid w:val="001521DD"/>
    <w:rsid w:val="0015269A"/>
    <w:rsid w:val="0015269F"/>
    <w:rsid w:val="001528BF"/>
    <w:rsid w:val="00152935"/>
    <w:rsid w:val="00152A11"/>
    <w:rsid w:val="00152A18"/>
    <w:rsid w:val="00152AEC"/>
    <w:rsid w:val="00152B00"/>
    <w:rsid w:val="00152D24"/>
    <w:rsid w:val="00153140"/>
    <w:rsid w:val="001531BB"/>
    <w:rsid w:val="00153373"/>
    <w:rsid w:val="00153461"/>
    <w:rsid w:val="00153598"/>
    <w:rsid w:val="00153ABC"/>
    <w:rsid w:val="00153AF5"/>
    <w:rsid w:val="00153C2C"/>
    <w:rsid w:val="00153CA4"/>
    <w:rsid w:val="00154028"/>
    <w:rsid w:val="00154061"/>
    <w:rsid w:val="0015407F"/>
    <w:rsid w:val="0015409A"/>
    <w:rsid w:val="00154122"/>
    <w:rsid w:val="001542C9"/>
    <w:rsid w:val="001542D7"/>
    <w:rsid w:val="001543B8"/>
    <w:rsid w:val="001543BA"/>
    <w:rsid w:val="001543FE"/>
    <w:rsid w:val="0015446D"/>
    <w:rsid w:val="001545BA"/>
    <w:rsid w:val="001545C4"/>
    <w:rsid w:val="001546FD"/>
    <w:rsid w:val="0015475B"/>
    <w:rsid w:val="0015475D"/>
    <w:rsid w:val="001548BD"/>
    <w:rsid w:val="0015499C"/>
    <w:rsid w:val="00154A12"/>
    <w:rsid w:val="00154A35"/>
    <w:rsid w:val="00154C75"/>
    <w:rsid w:val="00154FCA"/>
    <w:rsid w:val="00155243"/>
    <w:rsid w:val="00155293"/>
    <w:rsid w:val="001552DC"/>
    <w:rsid w:val="001552EF"/>
    <w:rsid w:val="00155388"/>
    <w:rsid w:val="001553FA"/>
    <w:rsid w:val="00155890"/>
    <w:rsid w:val="00155CA8"/>
    <w:rsid w:val="00155D27"/>
    <w:rsid w:val="00155D36"/>
    <w:rsid w:val="00155D92"/>
    <w:rsid w:val="00155F49"/>
    <w:rsid w:val="00156023"/>
    <w:rsid w:val="00156097"/>
    <w:rsid w:val="00156353"/>
    <w:rsid w:val="00156388"/>
    <w:rsid w:val="0015648A"/>
    <w:rsid w:val="001566C5"/>
    <w:rsid w:val="00156794"/>
    <w:rsid w:val="00156840"/>
    <w:rsid w:val="0015688C"/>
    <w:rsid w:val="00156BB8"/>
    <w:rsid w:val="00156CAB"/>
    <w:rsid w:val="001571E8"/>
    <w:rsid w:val="00157250"/>
    <w:rsid w:val="001572EC"/>
    <w:rsid w:val="001574FD"/>
    <w:rsid w:val="00157555"/>
    <w:rsid w:val="00157747"/>
    <w:rsid w:val="00157783"/>
    <w:rsid w:val="001579F8"/>
    <w:rsid w:val="00157B0F"/>
    <w:rsid w:val="00157D5D"/>
    <w:rsid w:val="00157EBD"/>
    <w:rsid w:val="00157F8C"/>
    <w:rsid w:val="001601E2"/>
    <w:rsid w:val="00160291"/>
    <w:rsid w:val="0016033D"/>
    <w:rsid w:val="0016040C"/>
    <w:rsid w:val="0016047C"/>
    <w:rsid w:val="00160516"/>
    <w:rsid w:val="0016055E"/>
    <w:rsid w:val="00160733"/>
    <w:rsid w:val="001608EA"/>
    <w:rsid w:val="00160A27"/>
    <w:rsid w:val="00160AF3"/>
    <w:rsid w:val="00160B12"/>
    <w:rsid w:val="00160B96"/>
    <w:rsid w:val="00160BF0"/>
    <w:rsid w:val="00160E02"/>
    <w:rsid w:val="00160E33"/>
    <w:rsid w:val="00161089"/>
    <w:rsid w:val="001611DC"/>
    <w:rsid w:val="00161236"/>
    <w:rsid w:val="00161365"/>
    <w:rsid w:val="001614A2"/>
    <w:rsid w:val="00161590"/>
    <w:rsid w:val="001615D4"/>
    <w:rsid w:val="0016167E"/>
    <w:rsid w:val="001619F1"/>
    <w:rsid w:val="00161C48"/>
    <w:rsid w:val="00161E31"/>
    <w:rsid w:val="00162120"/>
    <w:rsid w:val="001624E2"/>
    <w:rsid w:val="00162BF2"/>
    <w:rsid w:val="00162CB3"/>
    <w:rsid w:val="00162E0B"/>
    <w:rsid w:val="00162F0F"/>
    <w:rsid w:val="0016307D"/>
    <w:rsid w:val="001630B9"/>
    <w:rsid w:val="00163214"/>
    <w:rsid w:val="0016348E"/>
    <w:rsid w:val="001635F1"/>
    <w:rsid w:val="00163634"/>
    <w:rsid w:val="0016373C"/>
    <w:rsid w:val="00163894"/>
    <w:rsid w:val="001638BC"/>
    <w:rsid w:val="00163901"/>
    <w:rsid w:val="001639F4"/>
    <w:rsid w:val="00163B7A"/>
    <w:rsid w:val="00163C4D"/>
    <w:rsid w:val="00163CE3"/>
    <w:rsid w:val="00163E04"/>
    <w:rsid w:val="00163E35"/>
    <w:rsid w:val="00163F8C"/>
    <w:rsid w:val="00163FE6"/>
    <w:rsid w:val="00163FF8"/>
    <w:rsid w:val="001640B4"/>
    <w:rsid w:val="001641A1"/>
    <w:rsid w:val="00164330"/>
    <w:rsid w:val="0016456A"/>
    <w:rsid w:val="00164659"/>
    <w:rsid w:val="00164714"/>
    <w:rsid w:val="0016471F"/>
    <w:rsid w:val="001647B4"/>
    <w:rsid w:val="00164865"/>
    <w:rsid w:val="001649DE"/>
    <w:rsid w:val="00164AEF"/>
    <w:rsid w:val="00164B47"/>
    <w:rsid w:val="00164C37"/>
    <w:rsid w:val="00164C9D"/>
    <w:rsid w:val="00164EA5"/>
    <w:rsid w:val="00164F4E"/>
    <w:rsid w:val="00164FBB"/>
    <w:rsid w:val="00165093"/>
    <w:rsid w:val="001650BF"/>
    <w:rsid w:val="00165179"/>
    <w:rsid w:val="0016517A"/>
    <w:rsid w:val="0016530B"/>
    <w:rsid w:val="001653F5"/>
    <w:rsid w:val="00165486"/>
    <w:rsid w:val="001655A8"/>
    <w:rsid w:val="0016575E"/>
    <w:rsid w:val="0016579E"/>
    <w:rsid w:val="00165960"/>
    <w:rsid w:val="00165B10"/>
    <w:rsid w:val="00165B4D"/>
    <w:rsid w:val="00165D4C"/>
    <w:rsid w:val="00165DBB"/>
    <w:rsid w:val="00165ECA"/>
    <w:rsid w:val="00165EED"/>
    <w:rsid w:val="00165F23"/>
    <w:rsid w:val="00166003"/>
    <w:rsid w:val="0016644D"/>
    <w:rsid w:val="001665AF"/>
    <w:rsid w:val="00166679"/>
    <w:rsid w:val="00166764"/>
    <w:rsid w:val="00166B5A"/>
    <w:rsid w:val="00166B6C"/>
    <w:rsid w:val="00166EC3"/>
    <w:rsid w:val="00166F22"/>
    <w:rsid w:val="00167047"/>
    <w:rsid w:val="00167562"/>
    <w:rsid w:val="001675BA"/>
    <w:rsid w:val="001675D4"/>
    <w:rsid w:val="0016796E"/>
    <w:rsid w:val="00167C4A"/>
    <w:rsid w:val="00167D6B"/>
    <w:rsid w:val="00167D9F"/>
    <w:rsid w:val="00167F39"/>
    <w:rsid w:val="00170074"/>
    <w:rsid w:val="00170183"/>
    <w:rsid w:val="0017060D"/>
    <w:rsid w:val="00170770"/>
    <w:rsid w:val="0017080B"/>
    <w:rsid w:val="00170BFC"/>
    <w:rsid w:val="00171238"/>
    <w:rsid w:val="00171315"/>
    <w:rsid w:val="0017149D"/>
    <w:rsid w:val="001716EF"/>
    <w:rsid w:val="00171749"/>
    <w:rsid w:val="001719E9"/>
    <w:rsid w:val="00171B9A"/>
    <w:rsid w:val="00171C0A"/>
    <w:rsid w:val="00171FCA"/>
    <w:rsid w:val="001721BD"/>
    <w:rsid w:val="0017235C"/>
    <w:rsid w:val="00172369"/>
    <w:rsid w:val="00172547"/>
    <w:rsid w:val="0017256B"/>
    <w:rsid w:val="0017259B"/>
    <w:rsid w:val="0017294F"/>
    <w:rsid w:val="00172A4C"/>
    <w:rsid w:val="00172A90"/>
    <w:rsid w:val="00172BB2"/>
    <w:rsid w:val="00172C52"/>
    <w:rsid w:val="00172CA4"/>
    <w:rsid w:val="00172CEF"/>
    <w:rsid w:val="00172D19"/>
    <w:rsid w:val="00172E07"/>
    <w:rsid w:val="00172F10"/>
    <w:rsid w:val="00173033"/>
    <w:rsid w:val="00173147"/>
    <w:rsid w:val="0017335B"/>
    <w:rsid w:val="001733CA"/>
    <w:rsid w:val="00173633"/>
    <w:rsid w:val="00173794"/>
    <w:rsid w:val="0017386A"/>
    <w:rsid w:val="001738B5"/>
    <w:rsid w:val="00173A17"/>
    <w:rsid w:val="00173A47"/>
    <w:rsid w:val="00173B9A"/>
    <w:rsid w:val="00173D8D"/>
    <w:rsid w:val="00173DD3"/>
    <w:rsid w:val="0017400E"/>
    <w:rsid w:val="001743C3"/>
    <w:rsid w:val="00174473"/>
    <w:rsid w:val="0017458D"/>
    <w:rsid w:val="00174A35"/>
    <w:rsid w:val="00174DFC"/>
    <w:rsid w:val="00174E5D"/>
    <w:rsid w:val="0017537C"/>
    <w:rsid w:val="001757ED"/>
    <w:rsid w:val="001759EA"/>
    <w:rsid w:val="00175A2E"/>
    <w:rsid w:val="00175A94"/>
    <w:rsid w:val="00175C96"/>
    <w:rsid w:val="00175D12"/>
    <w:rsid w:val="00175F91"/>
    <w:rsid w:val="001760B7"/>
    <w:rsid w:val="0017619B"/>
    <w:rsid w:val="00176335"/>
    <w:rsid w:val="001766C1"/>
    <w:rsid w:val="001767F7"/>
    <w:rsid w:val="00176864"/>
    <w:rsid w:val="0017689A"/>
    <w:rsid w:val="001768C4"/>
    <w:rsid w:val="00176A4C"/>
    <w:rsid w:val="00176B3A"/>
    <w:rsid w:val="00176B66"/>
    <w:rsid w:val="00176DD2"/>
    <w:rsid w:val="00176E00"/>
    <w:rsid w:val="00176E48"/>
    <w:rsid w:val="001770B8"/>
    <w:rsid w:val="0017715D"/>
    <w:rsid w:val="001771D9"/>
    <w:rsid w:val="00177494"/>
    <w:rsid w:val="0017787B"/>
    <w:rsid w:val="001778A9"/>
    <w:rsid w:val="001778D7"/>
    <w:rsid w:val="0017796F"/>
    <w:rsid w:val="00177E75"/>
    <w:rsid w:val="001800AE"/>
    <w:rsid w:val="001800DD"/>
    <w:rsid w:val="00180113"/>
    <w:rsid w:val="00180185"/>
    <w:rsid w:val="0018025A"/>
    <w:rsid w:val="00180304"/>
    <w:rsid w:val="0018036F"/>
    <w:rsid w:val="00180424"/>
    <w:rsid w:val="00180532"/>
    <w:rsid w:val="0018069B"/>
    <w:rsid w:val="001807B0"/>
    <w:rsid w:val="00180A10"/>
    <w:rsid w:val="0018105D"/>
    <w:rsid w:val="001813AC"/>
    <w:rsid w:val="0018140C"/>
    <w:rsid w:val="00181469"/>
    <w:rsid w:val="001814C0"/>
    <w:rsid w:val="001818E3"/>
    <w:rsid w:val="00181930"/>
    <w:rsid w:val="0018195A"/>
    <w:rsid w:val="00181E78"/>
    <w:rsid w:val="00181E87"/>
    <w:rsid w:val="001820D5"/>
    <w:rsid w:val="0018220E"/>
    <w:rsid w:val="00182259"/>
    <w:rsid w:val="001822BD"/>
    <w:rsid w:val="001824B0"/>
    <w:rsid w:val="001825CE"/>
    <w:rsid w:val="0018269C"/>
    <w:rsid w:val="00182947"/>
    <w:rsid w:val="001829D7"/>
    <w:rsid w:val="00182A0D"/>
    <w:rsid w:val="00182BA3"/>
    <w:rsid w:val="00182CA5"/>
    <w:rsid w:val="00182CD8"/>
    <w:rsid w:val="00182E99"/>
    <w:rsid w:val="0018328A"/>
    <w:rsid w:val="0018332C"/>
    <w:rsid w:val="00183387"/>
    <w:rsid w:val="001836CB"/>
    <w:rsid w:val="0018398C"/>
    <w:rsid w:val="00183B4F"/>
    <w:rsid w:val="00183D2A"/>
    <w:rsid w:val="00183D92"/>
    <w:rsid w:val="0018405D"/>
    <w:rsid w:val="001840C8"/>
    <w:rsid w:val="001840F1"/>
    <w:rsid w:val="00184254"/>
    <w:rsid w:val="00184353"/>
    <w:rsid w:val="0018439F"/>
    <w:rsid w:val="00184435"/>
    <w:rsid w:val="0018462D"/>
    <w:rsid w:val="00184634"/>
    <w:rsid w:val="00184CCD"/>
    <w:rsid w:val="00184FA8"/>
    <w:rsid w:val="0018534E"/>
    <w:rsid w:val="001853B9"/>
    <w:rsid w:val="00185499"/>
    <w:rsid w:val="0018559C"/>
    <w:rsid w:val="001859BA"/>
    <w:rsid w:val="001859BB"/>
    <w:rsid w:val="00185C53"/>
    <w:rsid w:val="00185CE3"/>
    <w:rsid w:val="00185EE5"/>
    <w:rsid w:val="00185F85"/>
    <w:rsid w:val="00185FF3"/>
    <w:rsid w:val="00186140"/>
    <w:rsid w:val="00186238"/>
    <w:rsid w:val="00186390"/>
    <w:rsid w:val="00186619"/>
    <w:rsid w:val="00186656"/>
    <w:rsid w:val="0018677B"/>
    <w:rsid w:val="00186953"/>
    <w:rsid w:val="00186CEC"/>
    <w:rsid w:val="00186EBB"/>
    <w:rsid w:val="00186FE7"/>
    <w:rsid w:val="00187114"/>
    <w:rsid w:val="001872F5"/>
    <w:rsid w:val="00187543"/>
    <w:rsid w:val="00187577"/>
    <w:rsid w:val="0018776C"/>
    <w:rsid w:val="00187A70"/>
    <w:rsid w:val="00187B83"/>
    <w:rsid w:val="00187C12"/>
    <w:rsid w:val="00187D98"/>
    <w:rsid w:val="00187DDA"/>
    <w:rsid w:val="00187E32"/>
    <w:rsid w:val="00187E87"/>
    <w:rsid w:val="00190088"/>
    <w:rsid w:val="001900DB"/>
    <w:rsid w:val="0019014F"/>
    <w:rsid w:val="001901CC"/>
    <w:rsid w:val="00190283"/>
    <w:rsid w:val="001906C3"/>
    <w:rsid w:val="001906EA"/>
    <w:rsid w:val="0019075B"/>
    <w:rsid w:val="00190949"/>
    <w:rsid w:val="00190D0A"/>
    <w:rsid w:val="00190D5D"/>
    <w:rsid w:val="00191113"/>
    <w:rsid w:val="001911B4"/>
    <w:rsid w:val="00191325"/>
    <w:rsid w:val="00191377"/>
    <w:rsid w:val="001913C6"/>
    <w:rsid w:val="00191970"/>
    <w:rsid w:val="00191A37"/>
    <w:rsid w:val="00191B0C"/>
    <w:rsid w:val="00191B82"/>
    <w:rsid w:val="00191BF8"/>
    <w:rsid w:val="00191CAA"/>
    <w:rsid w:val="00191DDD"/>
    <w:rsid w:val="00191E3A"/>
    <w:rsid w:val="00191E85"/>
    <w:rsid w:val="00191F31"/>
    <w:rsid w:val="00191F3E"/>
    <w:rsid w:val="00191F8A"/>
    <w:rsid w:val="0019202D"/>
    <w:rsid w:val="001921CC"/>
    <w:rsid w:val="00192636"/>
    <w:rsid w:val="001927C2"/>
    <w:rsid w:val="00192A51"/>
    <w:rsid w:val="00192AA6"/>
    <w:rsid w:val="00192E87"/>
    <w:rsid w:val="00192F0B"/>
    <w:rsid w:val="00192FA8"/>
    <w:rsid w:val="00193142"/>
    <w:rsid w:val="0019314B"/>
    <w:rsid w:val="001933E4"/>
    <w:rsid w:val="001935F9"/>
    <w:rsid w:val="0019361E"/>
    <w:rsid w:val="001938D4"/>
    <w:rsid w:val="00193B7F"/>
    <w:rsid w:val="00193BB0"/>
    <w:rsid w:val="00194018"/>
    <w:rsid w:val="00194278"/>
    <w:rsid w:val="001942D5"/>
    <w:rsid w:val="0019441A"/>
    <w:rsid w:val="001944F2"/>
    <w:rsid w:val="00194606"/>
    <w:rsid w:val="00194814"/>
    <w:rsid w:val="001948B9"/>
    <w:rsid w:val="00194988"/>
    <w:rsid w:val="00194A11"/>
    <w:rsid w:val="00194E03"/>
    <w:rsid w:val="00194E78"/>
    <w:rsid w:val="00194E82"/>
    <w:rsid w:val="00194EE9"/>
    <w:rsid w:val="00194F1E"/>
    <w:rsid w:val="00194FAA"/>
    <w:rsid w:val="00195120"/>
    <w:rsid w:val="00195229"/>
    <w:rsid w:val="00195453"/>
    <w:rsid w:val="0019547F"/>
    <w:rsid w:val="0019574D"/>
    <w:rsid w:val="00195760"/>
    <w:rsid w:val="0019585D"/>
    <w:rsid w:val="001958B6"/>
    <w:rsid w:val="00195CA8"/>
    <w:rsid w:val="00195E75"/>
    <w:rsid w:val="00195FB2"/>
    <w:rsid w:val="00195FC3"/>
    <w:rsid w:val="00196066"/>
    <w:rsid w:val="00196337"/>
    <w:rsid w:val="00196649"/>
    <w:rsid w:val="0019683E"/>
    <w:rsid w:val="00196A1C"/>
    <w:rsid w:val="00196A49"/>
    <w:rsid w:val="00196AE6"/>
    <w:rsid w:val="00196BAA"/>
    <w:rsid w:val="00196CB1"/>
    <w:rsid w:val="00196E93"/>
    <w:rsid w:val="00197143"/>
    <w:rsid w:val="001971A7"/>
    <w:rsid w:val="001971F5"/>
    <w:rsid w:val="00197760"/>
    <w:rsid w:val="001977C8"/>
    <w:rsid w:val="001978B8"/>
    <w:rsid w:val="0019798A"/>
    <w:rsid w:val="001979B3"/>
    <w:rsid w:val="001979ED"/>
    <w:rsid w:val="00197A37"/>
    <w:rsid w:val="00197A8D"/>
    <w:rsid w:val="00197AC9"/>
    <w:rsid w:val="00197ADA"/>
    <w:rsid w:val="001A0057"/>
    <w:rsid w:val="001A0161"/>
    <w:rsid w:val="001A0174"/>
    <w:rsid w:val="001A03C2"/>
    <w:rsid w:val="001A03E0"/>
    <w:rsid w:val="001A0727"/>
    <w:rsid w:val="001A0821"/>
    <w:rsid w:val="001A0A27"/>
    <w:rsid w:val="001A0D57"/>
    <w:rsid w:val="001A0F59"/>
    <w:rsid w:val="001A1880"/>
    <w:rsid w:val="001A1950"/>
    <w:rsid w:val="001A1B9E"/>
    <w:rsid w:val="001A1CA3"/>
    <w:rsid w:val="001A2184"/>
    <w:rsid w:val="001A23CD"/>
    <w:rsid w:val="001A25E9"/>
    <w:rsid w:val="001A2666"/>
    <w:rsid w:val="001A27E3"/>
    <w:rsid w:val="001A29A4"/>
    <w:rsid w:val="001A29CE"/>
    <w:rsid w:val="001A2C2C"/>
    <w:rsid w:val="001A2C69"/>
    <w:rsid w:val="001A2D52"/>
    <w:rsid w:val="001A2E33"/>
    <w:rsid w:val="001A3148"/>
    <w:rsid w:val="001A3313"/>
    <w:rsid w:val="001A3348"/>
    <w:rsid w:val="001A3367"/>
    <w:rsid w:val="001A3474"/>
    <w:rsid w:val="001A362C"/>
    <w:rsid w:val="001A379A"/>
    <w:rsid w:val="001A37A3"/>
    <w:rsid w:val="001A3C4A"/>
    <w:rsid w:val="001A3E93"/>
    <w:rsid w:val="001A3F81"/>
    <w:rsid w:val="001A41B3"/>
    <w:rsid w:val="001A4204"/>
    <w:rsid w:val="001A46C0"/>
    <w:rsid w:val="001A46FA"/>
    <w:rsid w:val="001A474B"/>
    <w:rsid w:val="001A47CB"/>
    <w:rsid w:val="001A4CE4"/>
    <w:rsid w:val="001A4D94"/>
    <w:rsid w:val="001A4F6F"/>
    <w:rsid w:val="001A50C1"/>
    <w:rsid w:val="001A5188"/>
    <w:rsid w:val="001A520B"/>
    <w:rsid w:val="001A5283"/>
    <w:rsid w:val="001A5319"/>
    <w:rsid w:val="001A5760"/>
    <w:rsid w:val="001A5833"/>
    <w:rsid w:val="001A58F3"/>
    <w:rsid w:val="001A59DF"/>
    <w:rsid w:val="001A59F7"/>
    <w:rsid w:val="001A5AC0"/>
    <w:rsid w:val="001A5AF8"/>
    <w:rsid w:val="001A5B4D"/>
    <w:rsid w:val="001A5B9B"/>
    <w:rsid w:val="001A5D4B"/>
    <w:rsid w:val="001A5DC1"/>
    <w:rsid w:val="001A5E80"/>
    <w:rsid w:val="001A5FC2"/>
    <w:rsid w:val="001A60EC"/>
    <w:rsid w:val="001A6107"/>
    <w:rsid w:val="001A6277"/>
    <w:rsid w:val="001A6344"/>
    <w:rsid w:val="001A63C5"/>
    <w:rsid w:val="001A65F8"/>
    <w:rsid w:val="001A66FA"/>
    <w:rsid w:val="001A680D"/>
    <w:rsid w:val="001A6A08"/>
    <w:rsid w:val="001A6BA4"/>
    <w:rsid w:val="001A6D1A"/>
    <w:rsid w:val="001A6D58"/>
    <w:rsid w:val="001A6DA2"/>
    <w:rsid w:val="001A6DC2"/>
    <w:rsid w:val="001A6E56"/>
    <w:rsid w:val="001A6F60"/>
    <w:rsid w:val="001A720C"/>
    <w:rsid w:val="001A72D3"/>
    <w:rsid w:val="001A73F8"/>
    <w:rsid w:val="001A7471"/>
    <w:rsid w:val="001A7950"/>
    <w:rsid w:val="001A7D2E"/>
    <w:rsid w:val="001A7DD1"/>
    <w:rsid w:val="001A7EDB"/>
    <w:rsid w:val="001B0247"/>
    <w:rsid w:val="001B0283"/>
    <w:rsid w:val="001B035D"/>
    <w:rsid w:val="001B04AF"/>
    <w:rsid w:val="001B062F"/>
    <w:rsid w:val="001B08BE"/>
    <w:rsid w:val="001B0B96"/>
    <w:rsid w:val="001B0D08"/>
    <w:rsid w:val="001B0D7A"/>
    <w:rsid w:val="001B0DA8"/>
    <w:rsid w:val="001B0E16"/>
    <w:rsid w:val="001B0F09"/>
    <w:rsid w:val="001B0F33"/>
    <w:rsid w:val="001B0FB5"/>
    <w:rsid w:val="001B111A"/>
    <w:rsid w:val="001B11B5"/>
    <w:rsid w:val="001B1493"/>
    <w:rsid w:val="001B14E4"/>
    <w:rsid w:val="001B1582"/>
    <w:rsid w:val="001B18B3"/>
    <w:rsid w:val="001B1900"/>
    <w:rsid w:val="001B1BA3"/>
    <w:rsid w:val="001B1C9C"/>
    <w:rsid w:val="001B1D2F"/>
    <w:rsid w:val="001B1DB6"/>
    <w:rsid w:val="001B1F11"/>
    <w:rsid w:val="001B1FED"/>
    <w:rsid w:val="001B23B6"/>
    <w:rsid w:val="001B263A"/>
    <w:rsid w:val="001B2651"/>
    <w:rsid w:val="001B2678"/>
    <w:rsid w:val="001B2844"/>
    <w:rsid w:val="001B28D9"/>
    <w:rsid w:val="001B2998"/>
    <w:rsid w:val="001B2A4E"/>
    <w:rsid w:val="001B2C54"/>
    <w:rsid w:val="001B2D2E"/>
    <w:rsid w:val="001B2E45"/>
    <w:rsid w:val="001B2F76"/>
    <w:rsid w:val="001B3061"/>
    <w:rsid w:val="001B30CD"/>
    <w:rsid w:val="001B31E1"/>
    <w:rsid w:val="001B342E"/>
    <w:rsid w:val="001B347A"/>
    <w:rsid w:val="001B34B5"/>
    <w:rsid w:val="001B372E"/>
    <w:rsid w:val="001B376F"/>
    <w:rsid w:val="001B37CE"/>
    <w:rsid w:val="001B387B"/>
    <w:rsid w:val="001B38BE"/>
    <w:rsid w:val="001B38DC"/>
    <w:rsid w:val="001B3A21"/>
    <w:rsid w:val="001B3E96"/>
    <w:rsid w:val="001B3EDE"/>
    <w:rsid w:val="001B3EF2"/>
    <w:rsid w:val="001B425D"/>
    <w:rsid w:val="001B447B"/>
    <w:rsid w:val="001B4A60"/>
    <w:rsid w:val="001B4B37"/>
    <w:rsid w:val="001B4BAF"/>
    <w:rsid w:val="001B4BCA"/>
    <w:rsid w:val="001B4C0F"/>
    <w:rsid w:val="001B4FED"/>
    <w:rsid w:val="001B54DF"/>
    <w:rsid w:val="001B5541"/>
    <w:rsid w:val="001B55B9"/>
    <w:rsid w:val="001B5A23"/>
    <w:rsid w:val="001B5AA8"/>
    <w:rsid w:val="001B5D22"/>
    <w:rsid w:val="001B5D36"/>
    <w:rsid w:val="001B5EAF"/>
    <w:rsid w:val="001B6013"/>
    <w:rsid w:val="001B62F5"/>
    <w:rsid w:val="001B639B"/>
    <w:rsid w:val="001B6456"/>
    <w:rsid w:val="001B65D5"/>
    <w:rsid w:val="001B6737"/>
    <w:rsid w:val="001B6AD5"/>
    <w:rsid w:val="001B6C84"/>
    <w:rsid w:val="001B6DDA"/>
    <w:rsid w:val="001B7074"/>
    <w:rsid w:val="001B715A"/>
    <w:rsid w:val="001B7230"/>
    <w:rsid w:val="001B72D3"/>
    <w:rsid w:val="001B7403"/>
    <w:rsid w:val="001B78BF"/>
    <w:rsid w:val="001B78F8"/>
    <w:rsid w:val="001B7937"/>
    <w:rsid w:val="001B7B2E"/>
    <w:rsid w:val="001B7BC4"/>
    <w:rsid w:val="001B7C41"/>
    <w:rsid w:val="001B7E47"/>
    <w:rsid w:val="001B7EAB"/>
    <w:rsid w:val="001C00DB"/>
    <w:rsid w:val="001C01DF"/>
    <w:rsid w:val="001C05A4"/>
    <w:rsid w:val="001C0677"/>
    <w:rsid w:val="001C07C4"/>
    <w:rsid w:val="001C09CC"/>
    <w:rsid w:val="001C0BC3"/>
    <w:rsid w:val="001C0D41"/>
    <w:rsid w:val="001C0E22"/>
    <w:rsid w:val="001C0E3A"/>
    <w:rsid w:val="001C1032"/>
    <w:rsid w:val="001C11DF"/>
    <w:rsid w:val="001C1307"/>
    <w:rsid w:val="001C13AF"/>
    <w:rsid w:val="001C1819"/>
    <w:rsid w:val="001C1CBB"/>
    <w:rsid w:val="001C1FBE"/>
    <w:rsid w:val="001C2080"/>
    <w:rsid w:val="001C2201"/>
    <w:rsid w:val="001C2323"/>
    <w:rsid w:val="001C23AE"/>
    <w:rsid w:val="001C2469"/>
    <w:rsid w:val="001C247E"/>
    <w:rsid w:val="001C2484"/>
    <w:rsid w:val="001C2748"/>
    <w:rsid w:val="001C2925"/>
    <w:rsid w:val="001C2D09"/>
    <w:rsid w:val="001C2D11"/>
    <w:rsid w:val="001C2FAF"/>
    <w:rsid w:val="001C32A1"/>
    <w:rsid w:val="001C33EE"/>
    <w:rsid w:val="001C34E8"/>
    <w:rsid w:val="001C357E"/>
    <w:rsid w:val="001C35E9"/>
    <w:rsid w:val="001C37C6"/>
    <w:rsid w:val="001C38EA"/>
    <w:rsid w:val="001C3AD5"/>
    <w:rsid w:val="001C3CA3"/>
    <w:rsid w:val="001C3FD1"/>
    <w:rsid w:val="001C430C"/>
    <w:rsid w:val="001C446E"/>
    <w:rsid w:val="001C44A3"/>
    <w:rsid w:val="001C44EA"/>
    <w:rsid w:val="001C467F"/>
    <w:rsid w:val="001C4876"/>
    <w:rsid w:val="001C48BF"/>
    <w:rsid w:val="001C498F"/>
    <w:rsid w:val="001C4993"/>
    <w:rsid w:val="001C4A64"/>
    <w:rsid w:val="001C4AA5"/>
    <w:rsid w:val="001C4B09"/>
    <w:rsid w:val="001C4B38"/>
    <w:rsid w:val="001C4BC8"/>
    <w:rsid w:val="001C4BFC"/>
    <w:rsid w:val="001C4C9C"/>
    <w:rsid w:val="001C4D37"/>
    <w:rsid w:val="001C4E7B"/>
    <w:rsid w:val="001C4F03"/>
    <w:rsid w:val="001C4FCB"/>
    <w:rsid w:val="001C50E1"/>
    <w:rsid w:val="001C5155"/>
    <w:rsid w:val="001C51A8"/>
    <w:rsid w:val="001C51D7"/>
    <w:rsid w:val="001C5316"/>
    <w:rsid w:val="001C53C8"/>
    <w:rsid w:val="001C555D"/>
    <w:rsid w:val="001C595B"/>
    <w:rsid w:val="001C5B73"/>
    <w:rsid w:val="001C5D51"/>
    <w:rsid w:val="001C5E68"/>
    <w:rsid w:val="001C5F27"/>
    <w:rsid w:val="001C600F"/>
    <w:rsid w:val="001C6098"/>
    <w:rsid w:val="001C61CB"/>
    <w:rsid w:val="001C61E7"/>
    <w:rsid w:val="001C63C7"/>
    <w:rsid w:val="001C667E"/>
    <w:rsid w:val="001C66AC"/>
    <w:rsid w:val="001C6853"/>
    <w:rsid w:val="001C6A44"/>
    <w:rsid w:val="001C6E9E"/>
    <w:rsid w:val="001C6F7F"/>
    <w:rsid w:val="001C6FC4"/>
    <w:rsid w:val="001C705E"/>
    <w:rsid w:val="001C70CF"/>
    <w:rsid w:val="001C7325"/>
    <w:rsid w:val="001C739D"/>
    <w:rsid w:val="001C7598"/>
    <w:rsid w:val="001C7617"/>
    <w:rsid w:val="001C76F8"/>
    <w:rsid w:val="001C79F2"/>
    <w:rsid w:val="001C7A4E"/>
    <w:rsid w:val="001C7AA6"/>
    <w:rsid w:val="001C7C89"/>
    <w:rsid w:val="001C7D14"/>
    <w:rsid w:val="001C7D87"/>
    <w:rsid w:val="001C7DE9"/>
    <w:rsid w:val="001C7F75"/>
    <w:rsid w:val="001D0156"/>
    <w:rsid w:val="001D0430"/>
    <w:rsid w:val="001D04FE"/>
    <w:rsid w:val="001D05F5"/>
    <w:rsid w:val="001D0829"/>
    <w:rsid w:val="001D0A3C"/>
    <w:rsid w:val="001D0C29"/>
    <w:rsid w:val="001D0C6F"/>
    <w:rsid w:val="001D0FA7"/>
    <w:rsid w:val="001D1301"/>
    <w:rsid w:val="001D18E0"/>
    <w:rsid w:val="001D193B"/>
    <w:rsid w:val="001D1A84"/>
    <w:rsid w:val="001D22E1"/>
    <w:rsid w:val="001D2428"/>
    <w:rsid w:val="001D2CBF"/>
    <w:rsid w:val="001D2DB8"/>
    <w:rsid w:val="001D2E98"/>
    <w:rsid w:val="001D2EAF"/>
    <w:rsid w:val="001D312F"/>
    <w:rsid w:val="001D3165"/>
    <w:rsid w:val="001D3593"/>
    <w:rsid w:val="001D36B1"/>
    <w:rsid w:val="001D372E"/>
    <w:rsid w:val="001D3760"/>
    <w:rsid w:val="001D38C5"/>
    <w:rsid w:val="001D3990"/>
    <w:rsid w:val="001D39B6"/>
    <w:rsid w:val="001D3AE0"/>
    <w:rsid w:val="001D3B03"/>
    <w:rsid w:val="001D3B6B"/>
    <w:rsid w:val="001D3D9B"/>
    <w:rsid w:val="001D3E43"/>
    <w:rsid w:val="001D3F5C"/>
    <w:rsid w:val="001D4192"/>
    <w:rsid w:val="001D41CE"/>
    <w:rsid w:val="001D44CA"/>
    <w:rsid w:val="001D44CB"/>
    <w:rsid w:val="001D4581"/>
    <w:rsid w:val="001D470C"/>
    <w:rsid w:val="001D47B0"/>
    <w:rsid w:val="001D499F"/>
    <w:rsid w:val="001D4A16"/>
    <w:rsid w:val="001D4C68"/>
    <w:rsid w:val="001D4CB5"/>
    <w:rsid w:val="001D4CCE"/>
    <w:rsid w:val="001D4DF7"/>
    <w:rsid w:val="001D4DFF"/>
    <w:rsid w:val="001D4E29"/>
    <w:rsid w:val="001D4E3A"/>
    <w:rsid w:val="001D4F7B"/>
    <w:rsid w:val="001D505B"/>
    <w:rsid w:val="001D5110"/>
    <w:rsid w:val="001D5249"/>
    <w:rsid w:val="001D52A6"/>
    <w:rsid w:val="001D5379"/>
    <w:rsid w:val="001D5889"/>
    <w:rsid w:val="001D5B88"/>
    <w:rsid w:val="001D5C84"/>
    <w:rsid w:val="001D5DF8"/>
    <w:rsid w:val="001D5F99"/>
    <w:rsid w:val="001D60FD"/>
    <w:rsid w:val="001D6303"/>
    <w:rsid w:val="001D641C"/>
    <w:rsid w:val="001D65FD"/>
    <w:rsid w:val="001D6745"/>
    <w:rsid w:val="001D687A"/>
    <w:rsid w:val="001D68DF"/>
    <w:rsid w:val="001D6923"/>
    <w:rsid w:val="001D696C"/>
    <w:rsid w:val="001D6B09"/>
    <w:rsid w:val="001D6B18"/>
    <w:rsid w:val="001D6B8B"/>
    <w:rsid w:val="001D6D22"/>
    <w:rsid w:val="001D6FA6"/>
    <w:rsid w:val="001D6FCF"/>
    <w:rsid w:val="001D7104"/>
    <w:rsid w:val="001D727D"/>
    <w:rsid w:val="001D787B"/>
    <w:rsid w:val="001D7A6A"/>
    <w:rsid w:val="001D7CB7"/>
    <w:rsid w:val="001D7D5D"/>
    <w:rsid w:val="001D7D7E"/>
    <w:rsid w:val="001D7D8B"/>
    <w:rsid w:val="001D7F33"/>
    <w:rsid w:val="001D7F53"/>
    <w:rsid w:val="001D7F6E"/>
    <w:rsid w:val="001E00B6"/>
    <w:rsid w:val="001E014A"/>
    <w:rsid w:val="001E0178"/>
    <w:rsid w:val="001E02F2"/>
    <w:rsid w:val="001E03C4"/>
    <w:rsid w:val="001E0732"/>
    <w:rsid w:val="001E076C"/>
    <w:rsid w:val="001E07AB"/>
    <w:rsid w:val="001E0C8F"/>
    <w:rsid w:val="001E11C7"/>
    <w:rsid w:val="001E11F2"/>
    <w:rsid w:val="001E1352"/>
    <w:rsid w:val="001E13C9"/>
    <w:rsid w:val="001E1409"/>
    <w:rsid w:val="001E146D"/>
    <w:rsid w:val="001E15C5"/>
    <w:rsid w:val="001E1A44"/>
    <w:rsid w:val="001E1A7C"/>
    <w:rsid w:val="001E1E70"/>
    <w:rsid w:val="001E1FDB"/>
    <w:rsid w:val="001E207B"/>
    <w:rsid w:val="001E2183"/>
    <w:rsid w:val="001E21AB"/>
    <w:rsid w:val="001E22EA"/>
    <w:rsid w:val="001E256B"/>
    <w:rsid w:val="001E2606"/>
    <w:rsid w:val="001E27B6"/>
    <w:rsid w:val="001E286B"/>
    <w:rsid w:val="001E293B"/>
    <w:rsid w:val="001E2CC1"/>
    <w:rsid w:val="001E2D79"/>
    <w:rsid w:val="001E2EA2"/>
    <w:rsid w:val="001E30D7"/>
    <w:rsid w:val="001E310C"/>
    <w:rsid w:val="001E361C"/>
    <w:rsid w:val="001E3719"/>
    <w:rsid w:val="001E372B"/>
    <w:rsid w:val="001E377A"/>
    <w:rsid w:val="001E386E"/>
    <w:rsid w:val="001E3A78"/>
    <w:rsid w:val="001E3B42"/>
    <w:rsid w:val="001E3D98"/>
    <w:rsid w:val="001E4065"/>
    <w:rsid w:val="001E40A4"/>
    <w:rsid w:val="001E4126"/>
    <w:rsid w:val="001E4154"/>
    <w:rsid w:val="001E42BC"/>
    <w:rsid w:val="001E461F"/>
    <w:rsid w:val="001E4622"/>
    <w:rsid w:val="001E4793"/>
    <w:rsid w:val="001E5018"/>
    <w:rsid w:val="001E55DC"/>
    <w:rsid w:val="001E56F5"/>
    <w:rsid w:val="001E5922"/>
    <w:rsid w:val="001E5CA0"/>
    <w:rsid w:val="001E5D7D"/>
    <w:rsid w:val="001E5EE7"/>
    <w:rsid w:val="001E5F63"/>
    <w:rsid w:val="001E624E"/>
    <w:rsid w:val="001E6616"/>
    <w:rsid w:val="001E6620"/>
    <w:rsid w:val="001E693B"/>
    <w:rsid w:val="001E699A"/>
    <w:rsid w:val="001E6AB5"/>
    <w:rsid w:val="001E6CFD"/>
    <w:rsid w:val="001E6D98"/>
    <w:rsid w:val="001E6FC9"/>
    <w:rsid w:val="001E737E"/>
    <w:rsid w:val="001E7741"/>
    <w:rsid w:val="001E77B1"/>
    <w:rsid w:val="001E7839"/>
    <w:rsid w:val="001E7992"/>
    <w:rsid w:val="001E7D22"/>
    <w:rsid w:val="001E7ED6"/>
    <w:rsid w:val="001E7F64"/>
    <w:rsid w:val="001E7FC6"/>
    <w:rsid w:val="001F0315"/>
    <w:rsid w:val="001F035C"/>
    <w:rsid w:val="001F0523"/>
    <w:rsid w:val="001F078D"/>
    <w:rsid w:val="001F088B"/>
    <w:rsid w:val="001F09D2"/>
    <w:rsid w:val="001F0D6C"/>
    <w:rsid w:val="001F0FCB"/>
    <w:rsid w:val="001F13EE"/>
    <w:rsid w:val="001F1421"/>
    <w:rsid w:val="001F1498"/>
    <w:rsid w:val="001F1606"/>
    <w:rsid w:val="001F1607"/>
    <w:rsid w:val="001F1CE9"/>
    <w:rsid w:val="001F1F26"/>
    <w:rsid w:val="001F1F8F"/>
    <w:rsid w:val="001F21A4"/>
    <w:rsid w:val="001F2A6D"/>
    <w:rsid w:val="001F2CDB"/>
    <w:rsid w:val="001F2D61"/>
    <w:rsid w:val="001F2DE7"/>
    <w:rsid w:val="001F323D"/>
    <w:rsid w:val="001F3347"/>
    <w:rsid w:val="001F33A1"/>
    <w:rsid w:val="001F3564"/>
    <w:rsid w:val="001F35CA"/>
    <w:rsid w:val="001F3664"/>
    <w:rsid w:val="001F37CE"/>
    <w:rsid w:val="001F393B"/>
    <w:rsid w:val="001F399B"/>
    <w:rsid w:val="001F39BF"/>
    <w:rsid w:val="001F3C04"/>
    <w:rsid w:val="001F3E5F"/>
    <w:rsid w:val="001F3F03"/>
    <w:rsid w:val="001F3F17"/>
    <w:rsid w:val="001F3F47"/>
    <w:rsid w:val="001F4077"/>
    <w:rsid w:val="001F4194"/>
    <w:rsid w:val="001F422E"/>
    <w:rsid w:val="001F4436"/>
    <w:rsid w:val="001F4459"/>
    <w:rsid w:val="001F44C5"/>
    <w:rsid w:val="001F4615"/>
    <w:rsid w:val="001F48F2"/>
    <w:rsid w:val="001F4B8D"/>
    <w:rsid w:val="001F4BEE"/>
    <w:rsid w:val="001F4CAA"/>
    <w:rsid w:val="001F4DF6"/>
    <w:rsid w:val="001F4E0B"/>
    <w:rsid w:val="001F5026"/>
    <w:rsid w:val="001F5046"/>
    <w:rsid w:val="001F5432"/>
    <w:rsid w:val="001F5575"/>
    <w:rsid w:val="001F557C"/>
    <w:rsid w:val="001F568A"/>
    <w:rsid w:val="001F5691"/>
    <w:rsid w:val="001F5895"/>
    <w:rsid w:val="001F5A26"/>
    <w:rsid w:val="001F5A5C"/>
    <w:rsid w:val="001F5ACC"/>
    <w:rsid w:val="001F5B61"/>
    <w:rsid w:val="001F5B9D"/>
    <w:rsid w:val="001F5C4F"/>
    <w:rsid w:val="001F5D72"/>
    <w:rsid w:val="001F5DF4"/>
    <w:rsid w:val="001F61F1"/>
    <w:rsid w:val="001F6445"/>
    <w:rsid w:val="001F6526"/>
    <w:rsid w:val="001F681B"/>
    <w:rsid w:val="001F6A29"/>
    <w:rsid w:val="001F6BD7"/>
    <w:rsid w:val="001F6DC5"/>
    <w:rsid w:val="001F70F3"/>
    <w:rsid w:val="001F7214"/>
    <w:rsid w:val="001F7550"/>
    <w:rsid w:val="001F7793"/>
    <w:rsid w:val="001F77B9"/>
    <w:rsid w:val="001F79F2"/>
    <w:rsid w:val="001F7CCB"/>
    <w:rsid w:val="001F7D79"/>
    <w:rsid w:val="001F7DBF"/>
    <w:rsid w:val="001F7DEC"/>
    <w:rsid w:val="001F7F0F"/>
    <w:rsid w:val="001F7FD5"/>
    <w:rsid w:val="0020005E"/>
    <w:rsid w:val="00200252"/>
    <w:rsid w:val="00200379"/>
    <w:rsid w:val="002003CC"/>
    <w:rsid w:val="0020044D"/>
    <w:rsid w:val="0020052E"/>
    <w:rsid w:val="002006C1"/>
    <w:rsid w:val="002008B4"/>
    <w:rsid w:val="00200AB7"/>
    <w:rsid w:val="00200B97"/>
    <w:rsid w:val="00200BC8"/>
    <w:rsid w:val="00200C4D"/>
    <w:rsid w:val="00200DCE"/>
    <w:rsid w:val="002010AE"/>
    <w:rsid w:val="0020119E"/>
    <w:rsid w:val="002012AE"/>
    <w:rsid w:val="002013AC"/>
    <w:rsid w:val="0020147A"/>
    <w:rsid w:val="00201538"/>
    <w:rsid w:val="0020161B"/>
    <w:rsid w:val="00201855"/>
    <w:rsid w:val="00201A59"/>
    <w:rsid w:val="00201AC3"/>
    <w:rsid w:val="00201B01"/>
    <w:rsid w:val="00201CDF"/>
    <w:rsid w:val="00202114"/>
    <w:rsid w:val="00202283"/>
    <w:rsid w:val="002022DB"/>
    <w:rsid w:val="002025CA"/>
    <w:rsid w:val="00202684"/>
    <w:rsid w:val="0020289C"/>
    <w:rsid w:val="002028F9"/>
    <w:rsid w:val="00202950"/>
    <w:rsid w:val="00202977"/>
    <w:rsid w:val="00202992"/>
    <w:rsid w:val="00202A86"/>
    <w:rsid w:val="00202C18"/>
    <w:rsid w:val="00202D01"/>
    <w:rsid w:val="00202DC5"/>
    <w:rsid w:val="00202F1D"/>
    <w:rsid w:val="00202F4A"/>
    <w:rsid w:val="00202F59"/>
    <w:rsid w:val="00202F90"/>
    <w:rsid w:val="00202FA7"/>
    <w:rsid w:val="00203632"/>
    <w:rsid w:val="0020374B"/>
    <w:rsid w:val="002039E9"/>
    <w:rsid w:val="00203A90"/>
    <w:rsid w:val="00203BB0"/>
    <w:rsid w:val="00203BED"/>
    <w:rsid w:val="00203C8B"/>
    <w:rsid w:val="00203EC9"/>
    <w:rsid w:val="0020406B"/>
    <w:rsid w:val="002044F1"/>
    <w:rsid w:val="00204539"/>
    <w:rsid w:val="00204745"/>
    <w:rsid w:val="002048F9"/>
    <w:rsid w:val="0020493D"/>
    <w:rsid w:val="00204B07"/>
    <w:rsid w:val="00204CAE"/>
    <w:rsid w:val="00204CCB"/>
    <w:rsid w:val="00204E3C"/>
    <w:rsid w:val="0020504D"/>
    <w:rsid w:val="0020531F"/>
    <w:rsid w:val="00205859"/>
    <w:rsid w:val="00205956"/>
    <w:rsid w:val="00205A74"/>
    <w:rsid w:val="00205A9D"/>
    <w:rsid w:val="00205CAB"/>
    <w:rsid w:val="00205CBE"/>
    <w:rsid w:val="00205EF3"/>
    <w:rsid w:val="00206256"/>
    <w:rsid w:val="00206416"/>
    <w:rsid w:val="00206449"/>
    <w:rsid w:val="002064F9"/>
    <w:rsid w:val="00206512"/>
    <w:rsid w:val="00206574"/>
    <w:rsid w:val="0020664D"/>
    <w:rsid w:val="002068A4"/>
    <w:rsid w:val="002068FE"/>
    <w:rsid w:val="00206956"/>
    <w:rsid w:val="00206A73"/>
    <w:rsid w:val="00206AE6"/>
    <w:rsid w:val="00206D3D"/>
    <w:rsid w:val="00206F81"/>
    <w:rsid w:val="0020726A"/>
    <w:rsid w:val="002075ED"/>
    <w:rsid w:val="00207B5D"/>
    <w:rsid w:val="00207D8F"/>
    <w:rsid w:val="00207DB9"/>
    <w:rsid w:val="00207E8A"/>
    <w:rsid w:val="00210099"/>
    <w:rsid w:val="002101E7"/>
    <w:rsid w:val="00210267"/>
    <w:rsid w:val="00210354"/>
    <w:rsid w:val="002104D6"/>
    <w:rsid w:val="0021055F"/>
    <w:rsid w:val="0021063A"/>
    <w:rsid w:val="00210646"/>
    <w:rsid w:val="002107F1"/>
    <w:rsid w:val="00210887"/>
    <w:rsid w:val="00210952"/>
    <w:rsid w:val="0021096D"/>
    <w:rsid w:val="00210981"/>
    <w:rsid w:val="002109DE"/>
    <w:rsid w:val="00210E28"/>
    <w:rsid w:val="002111B9"/>
    <w:rsid w:val="0021146C"/>
    <w:rsid w:val="00211478"/>
    <w:rsid w:val="002115C6"/>
    <w:rsid w:val="002115D8"/>
    <w:rsid w:val="0021177B"/>
    <w:rsid w:val="00211AF3"/>
    <w:rsid w:val="00211B8C"/>
    <w:rsid w:val="00211DC2"/>
    <w:rsid w:val="00211FB7"/>
    <w:rsid w:val="00212196"/>
    <w:rsid w:val="00212442"/>
    <w:rsid w:val="002124CC"/>
    <w:rsid w:val="0021257D"/>
    <w:rsid w:val="00212589"/>
    <w:rsid w:val="002125BF"/>
    <w:rsid w:val="00212601"/>
    <w:rsid w:val="00212727"/>
    <w:rsid w:val="00212842"/>
    <w:rsid w:val="002128CC"/>
    <w:rsid w:val="00212A0E"/>
    <w:rsid w:val="00212B11"/>
    <w:rsid w:val="00212C62"/>
    <w:rsid w:val="00212D25"/>
    <w:rsid w:val="00212E52"/>
    <w:rsid w:val="0021301B"/>
    <w:rsid w:val="002132AE"/>
    <w:rsid w:val="002133DC"/>
    <w:rsid w:val="00213614"/>
    <w:rsid w:val="00213644"/>
    <w:rsid w:val="00213868"/>
    <w:rsid w:val="0021387D"/>
    <w:rsid w:val="00213A0A"/>
    <w:rsid w:val="00213B54"/>
    <w:rsid w:val="00213B5D"/>
    <w:rsid w:val="00213D63"/>
    <w:rsid w:val="00213D96"/>
    <w:rsid w:val="00213DF3"/>
    <w:rsid w:val="00213FAA"/>
    <w:rsid w:val="00213FED"/>
    <w:rsid w:val="002142F6"/>
    <w:rsid w:val="00214333"/>
    <w:rsid w:val="00214537"/>
    <w:rsid w:val="00214928"/>
    <w:rsid w:val="00214ED1"/>
    <w:rsid w:val="00215066"/>
    <w:rsid w:val="002151B8"/>
    <w:rsid w:val="002151E5"/>
    <w:rsid w:val="002153A7"/>
    <w:rsid w:val="002154F8"/>
    <w:rsid w:val="002156E7"/>
    <w:rsid w:val="00215774"/>
    <w:rsid w:val="00215825"/>
    <w:rsid w:val="00215CE8"/>
    <w:rsid w:val="00215F60"/>
    <w:rsid w:val="0021609E"/>
    <w:rsid w:val="002160BF"/>
    <w:rsid w:val="00216231"/>
    <w:rsid w:val="0021689B"/>
    <w:rsid w:val="00216AA6"/>
    <w:rsid w:val="00216ACE"/>
    <w:rsid w:val="00216B99"/>
    <w:rsid w:val="00216DAE"/>
    <w:rsid w:val="00216DCE"/>
    <w:rsid w:val="00216EC3"/>
    <w:rsid w:val="0021703C"/>
    <w:rsid w:val="002171EF"/>
    <w:rsid w:val="002176B1"/>
    <w:rsid w:val="00217964"/>
    <w:rsid w:val="00217E17"/>
    <w:rsid w:val="00217EB4"/>
    <w:rsid w:val="00220045"/>
    <w:rsid w:val="002200A9"/>
    <w:rsid w:val="002203C9"/>
    <w:rsid w:val="00220793"/>
    <w:rsid w:val="0022086C"/>
    <w:rsid w:val="00220A4F"/>
    <w:rsid w:val="00220F39"/>
    <w:rsid w:val="0022100B"/>
    <w:rsid w:val="002212E2"/>
    <w:rsid w:val="00221467"/>
    <w:rsid w:val="00221482"/>
    <w:rsid w:val="00221661"/>
    <w:rsid w:val="002216A4"/>
    <w:rsid w:val="002216E2"/>
    <w:rsid w:val="002219D8"/>
    <w:rsid w:val="00221A0D"/>
    <w:rsid w:val="00221D11"/>
    <w:rsid w:val="0022201C"/>
    <w:rsid w:val="00222156"/>
    <w:rsid w:val="002221F3"/>
    <w:rsid w:val="002221F5"/>
    <w:rsid w:val="00222422"/>
    <w:rsid w:val="002225A5"/>
    <w:rsid w:val="002225BD"/>
    <w:rsid w:val="002228EC"/>
    <w:rsid w:val="0022294F"/>
    <w:rsid w:val="00222DB1"/>
    <w:rsid w:val="00222EA7"/>
    <w:rsid w:val="00222F7E"/>
    <w:rsid w:val="00223023"/>
    <w:rsid w:val="00223238"/>
    <w:rsid w:val="002232DF"/>
    <w:rsid w:val="002233ED"/>
    <w:rsid w:val="00223796"/>
    <w:rsid w:val="00223A75"/>
    <w:rsid w:val="00223ACC"/>
    <w:rsid w:val="00223DD2"/>
    <w:rsid w:val="00223FE4"/>
    <w:rsid w:val="00224277"/>
    <w:rsid w:val="00224401"/>
    <w:rsid w:val="00224499"/>
    <w:rsid w:val="00224678"/>
    <w:rsid w:val="002246E9"/>
    <w:rsid w:val="0022473B"/>
    <w:rsid w:val="0022494B"/>
    <w:rsid w:val="00224AF2"/>
    <w:rsid w:val="00224E25"/>
    <w:rsid w:val="00225341"/>
    <w:rsid w:val="002253A9"/>
    <w:rsid w:val="00225442"/>
    <w:rsid w:val="002257F4"/>
    <w:rsid w:val="00225C1A"/>
    <w:rsid w:val="00225D64"/>
    <w:rsid w:val="00225E6A"/>
    <w:rsid w:val="00225E9F"/>
    <w:rsid w:val="00226139"/>
    <w:rsid w:val="002262E4"/>
    <w:rsid w:val="002264FB"/>
    <w:rsid w:val="00226636"/>
    <w:rsid w:val="00226827"/>
    <w:rsid w:val="002268B7"/>
    <w:rsid w:val="002268CC"/>
    <w:rsid w:val="002269AC"/>
    <w:rsid w:val="00226C01"/>
    <w:rsid w:val="00226C62"/>
    <w:rsid w:val="00226CA3"/>
    <w:rsid w:val="00226FEB"/>
    <w:rsid w:val="0022704D"/>
    <w:rsid w:val="002271A2"/>
    <w:rsid w:val="002272D5"/>
    <w:rsid w:val="0022731E"/>
    <w:rsid w:val="00227325"/>
    <w:rsid w:val="00227341"/>
    <w:rsid w:val="002276EF"/>
    <w:rsid w:val="00227707"/>
    <w:rsid w:val="002277D7"/>
    <w:rsid w:val="002277E8"/>
    <w:rsid w:val="0022780E"/>
    <w:rsid w:val="002278BA"/>
    <w:rsid w:val="002278C4"/>
    <w:rsid w:val="00227A92"/>
    <w:rsid w:val="00227BE9"/>
    <w:rsid w:val="00230128"/>
    <w:rsid w:val="00230519"/>
    <w:rsid w:val="002309E9"/>
    <w:rsid w:val="00230A64"/>
    <w:rsid w:val="00230A72"/>
    <w:rsid w:val="00230ABA"/>
    <w:rsid w:val="00230B0A"/>
    <w:rsid w:val="00230C29"/>
    <w:rsid w:val="00230C60"/>
    <w:rsid w:val="00230CFD"/>
    <w:rsid w:val="00231209"/>
    <w:rsid w:val="0023139D"/>
    <w:rsid w:val="00231644"/>
    <w:rsid w:val="0023171F"/>
    <w:rsid w:val="0023177A"/>
    <w:rsid w:val="00231870"/>
    <w:rsid w:val="00231A5C"/>
    <w:rsid w:val="00231C34"/>
    <w:rsid w:val="00231C63"/>
    <w:rsid w:val="00231CC0"/>
    <w:rsid w:val="00231DFD"/>
    <w:rsid w:val="00231E75"/>
    <w:rsid w:val="0023235A"/>
    <w:rsid w:val="0023235F"/>
    <w:rsid w:val="002323D8"/>
    <w:rsid w:val="00232535"/>
    <w:rsid w:val="00232539"/>
    <w:rsid w:val="00232550"/>
    <w:rsid w:val="002326B3"/>
    <w:rsid w:val="002326E2"/>
    <w:rsid w:val="00232ED9"/>
    <w:rsid w:val="00232FBF"/>
    <w:rsid w:val="00233524"/>
    <w:rsid w:val="002335C5"/>
    <w:rsid w:val="00233618"/>
    <w:rsid w:val="00233650"/>
    <w:rsid w:val="0023366D"/>
    <w:rsid w:val="002336C3"/>
    <w:rsid w:val="002338A8"/>
    <w:rsid w:val="002338B0"/>
    <w:rsid w:val="00233A30"/>
    <w:rsid w:val="00233B13"/>
    <w:rsid w:val="00233C6C"/>
    <w:rsid w:val="00233CD9"/>
    <w:rsid w:val="00233D32"/>
    <w:rsid w:val="00233D70"/>
    <w:rsid w:val="00234073"/>
    <w:rsid w:val="002340BF"/>
    <w:rsid w:val="002340C2"/>
    <w:rsid w:val="00234101"/>
    <w:rsid w:val="002344AC"/>
    <w:rsid w:val="002344C1"/>
    <w:rsid w:val="0023456E"/>
    <w:rsid w:val="00234624"/>
    <w:rsid w:val="00234764"/>
    <w:rsid w:val="002347CA"/>
    <w:rsid w:val="00234A29"/>
    <w:rsid w:val="00234A5E"/>
    <w:rsid w:val="00234E86"/>
    <w:rsid w:val="00234F29"/>
    <w:rsid w:val="00234F7A"/>
    <w:rsid w:val="00235067"/>
    <w:rsid w:val="002350EF"/>
    <w:rsid w:val="00235140"/>
    <w:rsid w:val="00235196"/>
    <w:rsid w:val="0023536A"/>
    <w:rsid w:val="0023569B"/>
    <w:rsid w:val="00235874"/>
    <w:rsid w:val="002358C6"/>
    <w:rsid w:val="00235966"/>
    <w:rsid w:val="002359D7"/>
    <w:rsid w:val="00235A88"/>
    <w:rsid w:val="00235B41"/>
    <w:rsid w:val="00235BF9"/>
    <w:rsid w:val="00235F4E"/>
    <w:rsid w:val="0023615F"/>
    <w:rsid w:val="0023631D"/>
    <w:rsid w:val="002363AB"/>
    <w:rsid w:val="002364FA"/>
    <w:rsid w:val="0023662F"/>
    <w:rsid w:val="00236716"/>
    <w:rsid w:val="0023683A"/>
    <w:rsid w:val="00236D10"/>
    <w:rsid w:val="00236D9E"/>
    <w:rsid w:val="00236F95"/>
    <w:rsid w:val="00237105"/>
    <w:rsid w:val="00237138"/>
    <w:rsid w:val="002371E8"/>
    <w:rsid w:val="00237306"/>
    <w:rsid w:val="00237497"/>
    <w:rsid w:val="00237708"/>
    <w:rsid w:val="00237870"/>
    <w:rsid w:val="00237A62"/>
    <w:rsid w:val="00237C43"/>
    <w:rsid w:val="00237F14"/>
    <w:rsid w:val="0024000C"/>
    <w:rsid w:val="002403DF"/>
    <w:rsid w:val="002403E4"/>
    <w:rsid w:val="00240A9C"/>
    <w:rsid w:val="00240C8A"/>
    <w:rsid w:val="00240D3C"/>
    <w:rsid w:val="00240D90"/>
    <w:rsid w:val="00240EC2"/>
    <w:rsid w:val="00241103"/>
    <w:rsid w:val="00241252"/>
    <w:rsid w:val="002412BE"/>
    <w:rsid w:val="0024153D"/>
    <w:rsid w:val="00241607"/>
    <w:rsid w:val="00241C37"/>
    <w:rsid w:val="00241FC2"/>
    <w:rsid w:val="002420DF"/>
    <w:rsid w:val="002423E5"/>
    <w:rsid w:val="0024241D"/>
    <w:rsid w:val="0024245D"/>
    <w:rsid w:val="00242474"/>
    <w:rsid w:val="002425D6"/>
    <w:rsid w:val="002427B0"/>
    <w:rsid w:val="002428DE"/>
    <w:rsid w:val="0024299E"/>
    <w:rsid w:val="00242AD6"/>
    <w:rsid w:val="00242AF5"/>
    <w:rsid w:val="00242B91"/>
    <w:rsid w:val="00242C28"/>
    <w:rsid w:val="00242F51"/>
    <w:rsid w:val="00242F7F"/>
    <w:rsid w:val="00242FB3"/>
    <w:rsid w:val="002430B4"/>
    <w:rsid w:val="002431FB"/>
    <w:rsid w:val="0024324C"/>
    <w:rsid w:val="002432E4"/>
    <w:rsid w:val="002436AF"/>
    <w:rsid w:val="002436C5"/>
    <w:rsid w:val="0024372E"/>
    <w:rsid w:val="002437F8"/>
    <w:rsid w:val="00243822"/>
    <w:rsid w:val="00243894"/>
    <w:rsid w:val="002438A4"/>
    <w:rsid w:val="00243A77"/>
    <w:rsid w:val="00243BC1"/>
    <w:rsid w:val="00243D89"/>
    <w:rsid w:val="00243DC6"/>
    <w:rsid w:val="00243F48"/>
    <w:rsid w:val="00243F86"/>
    <w:rsid w:val="00243FCA"/>
    <w:rsid w:val="00244081"/>
    <w:rsid w:val="00244084"/>
    <w:rsid w:val="00244269"/>
    <w:rsid w:val="002444F2"/>
    <w:rsid w:val="00244747"/>
    <w:rsid w:val="002447E0"/>
    <w:rsid w:val="00244877"/>
    <w:rsid w:val="0024488B"/>
    <w:rsid w:val="00244B6E"/>
    <w:rsid w:val="00244C80"/>
    <w:rsid w:val="00244ECB"/>
    <w:rsid w:val="00244EE2"/>
    <w:rsid w:val="00244F4E"/>
    <w:rsid w:val="00244F81"/>
    <w:rsid w:val="0024515F"/>
    <w:rsid w:val="00245182"/>
    <w:rsid w:val="002451FE"/>
    <w:rsid w:val="00245309"/>
    <w:rsid w:val="00245420"/>
    <w:rsid w:val="00245430"/>
    <w:rsid w:val="002458A4"/>
    <w:rsid w:val="0024595C"/>
    <w:rsid w:val="002459C2"/>
    <w:rsid w:val="00245A5B"/>
    <w:rsid w:val="00245A8F"/>
    <w:rsid w:val="00245AD8"/>
    <w:rsid w:val="00245B0C"/>
    <w:rsid w:val="00245C5E"/>
    <w:rsid w:val="00245E04"/>
    <w:rsid w:val="00246090"/>
    <w:rsid w:val="0024625E"/>
    <w:rsid w:val="0024636F"/>
    <w:rsid w:val="002468C3"/>
    <w:rsid w:val="00246A8F"/>
    <w:rsid w:val="00246CD7"/>
    <w:rsid w:val="00246D84"/>
    <w:rsid w:val="00246DB1"/>
    <w:rsid w:val="00246DBB"/>
    <w:rsid w:val="002470C3"/>
    <w:rsid w:val="0024724E"/>
    <w:rsid w:val="0024727E"/>
    <w:rsid w:val="002473DC"/>
    <w:rsid w:val="002476E2"/>
    <w:rsid w:val="002479AD"/>
    <w:rsid w:val="00247A68"/>
    <w:rsid w:val="00250223"/>
    <w:rsid w:val="0025025D"/>
    <w:rsid w:val="002502A5"/>
    <w:rsid w:val="00250800"/>
    <w:rsid w:val="002508A4"/>
    <w:rsid w:val="002508B8"/>
    <w:rsid w:val="0025092A"/>
    <w:rsid w:val="00250CD2"/>
    <w:rsid w:val="00250CD4"/>
    <w:rsid w:val="002511C1"/>
    <w:rsid w:val="002512D4"/>
    <w:rsid w:val="002514C5"/>
    <w:rsid w:val="0025169E"/>
    <w:rsid w:val="00251761"/>
    <w:rsid w:val="002517C1"/>
    <w:rsid w:val="002519E0"/>
    <w:rsid w:val="00251B2B"/>
    <w:rsid w:val="00252128"/>
    <w:rsid w:val="002522EA"/>
    <w:rsid w:val="00252323"/>
    <w:rsid w:val="002523DF"/>
    <w:rsid w:val="0025241C"/>
    <w:rsid w:val="0025248C"/>
    <w:rsid w:val="002525CA"/>
    <w:rsid w:val="002525CC"/>
    <w:rsid w:val="00252738"/>
    <w:rsid w:val="002528BA"/>
    <w:rsid w:val="002528CB"/>
    <w:rsid w:val="002528DF"/>
    <w:rsid w:val="00252C34"/>
    <w:rsid w:val="00252C82"/>
    <w:rsid w:val="00252E7A"/>
    <w:rsid w:val="00252FEB"/>
    <w:rsid w:val="00253485"/>
    <w:rsid w:val="00253669"/>
    <w:rsid w:val="00253982"/>
    <w:rsid w:val="00253984"/>
    <w:rsid w:val="00253B9E"/>
    <w:rsid w:val="00253C8A"/>
    <w:rsid w:val="00253DA4"/>
    <w:rsid w:val="00253DE2"/>
    <w:rsid w:val="00253E8F"/>
    <w:rsid w:val="00253FE6"/>
    <w:rsid w:val="002541C0"/>
    <w:rsid w:val="00254211"/>
    <w:rsid w:val="00254229"/>
    <w:rsid w:val="002542C7"/>
    <w:rsid w:val="002542E2"/>
    <w:rsid w:val="002543D1"/>
    <w:rsid w:val="00254687"/>
    <w:rsid w:val="002546A5"/>
    <w:rsid w:val="00254769"/>
    <w:rsid w:val="00254B71"/>
    <w:rsid w:val="00254E0D"/>
    <w:rsid w:val="0025507D"/>
    <w:rsid w:val="00255131"/>
    <w:rsid w:val="00255178"/>
    <w:rsid w:val="002551C2"/>
    <w:rsid w:val="002551D9"/>
    <w:rsid w:val="00255523"/>
    <w:rsid w:val="0025552E"/>
    <w:rsid w:val="002557AC"/>
    <w:rsid w:val="002557EF"/>
    <w:rsid w:val="00255870"/>
    <w:rsid w:val="002558C6"/>
    <w:rsid w:val="00255A03"/>
    <w:rsid w:val="00255A64"/>
    <w:rsid w:val="00255AE4"/>
    <w:rsid w:val="00255B84"/>
    <w:rsid w:val="00255CB9"/>
    <w:rsid w:val="00255D37"/>
    <w:rsid w:val="00255E81"/>
    <w:rsid w:val="002560B6"/>
    <w:rsid w:val="002561DD"/>
    <w:rsid w:val="002561FF"/>
    <w:rsid w:val="0025629E"/>
    <w:rsid w:val="002562D5"/>
    <w:rsid w:val="00256328"/>
    <w:rsid w:val="0025634C"/>
    <w:rsid w:val="002563ED"/>
    <w:rsid w:val="00256539"/>
    <w:rsid w:val="0025668F"/>
    <w:rsid w:val="002567A2"/>
    <w:rsid w:val="002568D9"/>
    <w:rsid w:val="00256968"/>
    <w:rsid w:val="00256EBC"/>
    <w:rsid w:val="00256EE6"/>
    <w:rsid w:val="00256F5A"/>
    <w:rsid w:val="00257017"/>
    <w:rsid w:val="00257075"/>
    <w:rsid w:val="00257171"/>
    <w:rsid w:val="002571C3"/>
    <w:rsid w:val="00257246"/>
    <w:rsid w:val="00257252"/>
    <w:rsid w:val="002572EF"/>
    <w:rsid w:val="0025733F"/>
    <w:rsid w:val="0025755C"/>
    <w:rsid w:val="0025765B"/>
    <w:rsid w:val="002578DE"/>
    <w:rsid w:val="00257A52"/>
    <w:rsid w:val="00257BF2"/>
    <w:rsid w:val="00257CDC"/>
    <w:rsid w:val="00257DB4"/>
    <w:rsid w:val="00257EF0"/>
    <w:rsid w:val="00257F43"/>
    <w:rsid w:val="00260103"/>
    <w:rsid w:val="00260310"/>
    <w:rsid w:val="0026042D"/>
    <w:rsid w:val="0026046E"/>
    <w:rsid w:val="00260712"/>
    <w:rsid w:val="00260726"/>
    <w:rsid w:val="0026078F"/>
    <w:rsid w:val="0026083F"/>
    <w:rsid w:val="00260D71"/>
    <w:rsid w:val="00260DE0"/>
    <w:rsid w:val="00261022"/>
    <w:rsid w:val="002610F3"/>
    <w:rsid w:val="002612DD"/>
    <w:rsid w:val="002612E3"/>
    <w:rsid w:val="00261420"/>
    <w:rsid w:val="00261553"/>
    <w:rsid w:val="002615E0"/>
    <w:rsid w:val="00261610"/>
    <w:rsid w:val="002618C5"/>
    <w:rsid w:val="00261B0C"/>
    <w:rsid w:val="00261B72"/>
    <w:rsid w:val="00261CA8"/>
    <w:rsid w:val="00261DF2"/>
    <w:rsid w:val="002621F9"/>
    <w:rsid w:val="0026232A"/>
    <w:rsid w:val="0026238E"/>
    <w:rsid w:val="002623EB"/>
    <w:rsid w:val="00262430"/>
    <w:rsid w:val="00262517"/>
    <w:rsid w:val="00262785"/>
    <w:rsid w:val="002628BF"/>
    <w:rsid w:val="0026297E"/>
    <w:rsid w:val="00262CDF"/>
    <w:rsid w:val="00262D36"/>
    <w:rsid w:val="00263062"/>
    <w:rsid w:val="002630C9"/>
    <w:rsid w:val="00263125"/>
    <w:rsid w:val="0026312D"/>
    <w:rsid w:val="002631AB"/>
    <w:rsid w:val="002633EE"/>
    <w:rsid w:val="0026341B"/>
    <w:rsid w:val="00263465"/>
    <w:rsid w:val="0026346A"/>
    <w:rsid w:val="00263724"/>
    <w:rsid w:val="00263766"/>
    <w:rsid w:val="00263890"/>
    <w:rsid w:val="00263917"/>
    <w:rsid w:val="00263A52"/>
    <w:rsid w:val="00263BAB"/>
    <w:rsid w:val="00263C61"/>
    <w:rsid w:val="00263D66"/>
    <w:rsid w:val="00264107"/>
    <w:rsid w:val="00264138"/>
    <w:rsid w:val="002641D8"/>
    <w:rsid w:val="0026422F"/>
    <w:rsid w:val="00264348"/>
    <w:rsid w:val="002646A6"/>
    <w:rsid w:val="0026474E"/>
    <w:rsid w:val="00264A6D"/>
    <w:rsid w:val="00264B90"/>
    <w:rsid w:val="00264B96"/>
    <w:rsid w:val="00264C09"/>
    <w:rsid w:val="00264C1C"/>
    <w:rsid w:val="00264CEE"/>
    <w:rsid w:val="0026511E"/>
    <w:rsid w:val="0026512B"/>
    <w:rsid w:val="00265164"/>
    <w:rsid w:val="00265276"/>
    <w:rsid w:val="00265491"/>
    <w:rsid w:val="002654A3"/>
    <w:rsid w:val="002655D2"/>
    <w:rsid w:val="00265862"/>
    <w:rsid w:val="00265894"/>
    <w:rsid w:val="0026589F"/>
    <w:rsid w:val="002658E5"/>
    <w:rsid w:val="002659F7"/>
    <w:rsid w:val="00265AC4"/>
    <w:rsid w:val="00265CB8"/>
    <w:rsid w:val="00265E1D"/>
    <w:rsid w:val="0026618C"/>
    <w:rsid w:val="002662C2"/>
    <w:rsid w:val="002662D4"/>
    <w:rsid w:val="002663DD"/>
    <w:rsid w:val="002666E1"/>
    <w:rsid w:val="002669C7"/>
    <w:rsid w:val="002669CE"/>
    <w:rsid w:val="00266A18"/>
    <w:rsid w:val="00266A4B"/>
    <w:rsid w:val="00266A76"/>
    <w:rsid w:val="00266C49"/>
    <w:rsid w:val="00266D5E"/>
    <w:rsid w:val="00266DA0"/>
    <w:rsid w:val="00267087"/>
    <w:rsid w:val="002670FB"/>
    <w:rsid w:val="002671BF"/>
    <w:rsid w:val="00267233"/>
    <w:rsid w:val="00267337"/>
    <w:rsid w:val="0026740A"/>
    <w:rsid w:val="00267493"/>
    <w:rsid w:val="0026772F"/>
    <w:rsid w:val="00267B86"/>
    <w:rsid w:val="00267C31"/>
    <w:rsid w:val="00267C4C"/>
    <w:rsid w:val="00267CC7"/>
    <w:rsid w:val="00267D19"/>
    <w:rsid w:val="00267D45"/>
    <w:rsid w:val="00267EC4"/>
    <w:rsid w:val="00270064"/>
    <w:rsid w:val="00270156"/>
    <w:rsid w:val="00270652"/>
    <w:rsid w:val="002706BD"/>
    <w:rsid w:val="002706E9"/>
    <w:rsid w:val="002706EB"/>
    <w:rsid w:val="0027074D"/>
    <w:rsid w:val="0027085F"/>
    <w:rsid w:val="00270957"/>
    <w:rsid w:val="00270A50"/>
    <w:rsid w:val="00270A7A"/>
    <w:rsid w:val="00270CB8"/>
    <w:rsid w:val="00270D02"/>
    <w:rsid w:val="00270D61"/>
    <w:rsid w:val="00270F3F"/>
    <w:rsid w:val="002710D0"/>
    <w:rsid w:val="00271107"/>
    <w:rsid w:val="0027122B"/>
    <w:rsid w:val="00271456"/>
    <w:rsid w:val="00271574"/>
    <w:rsid w:val="002715D6"/>
    <w:rsid w:val="0027162B"/>
    <w:rsid w:val="00271792"/>
    <w:rsid w:val="00271796"/>
    <w:rsid w:val="00271848"/>
    <w:rsid w:val="00271980"/>
    <w:rsid w:val="00271A60"/>
    <w:rsid w:val="00271AA4"/>
    <w:rsid w:val="00271B1A"/>
    <w:rsid w:val="00271BA8"/>
    <w:rsid w:val="00271CAB"/>
    <w:rsid w:val="0027208D"/>
    <w:rsid w:val="002720C1"/>
    <w:rsid w:val="002721F1"/>
    <w:rsid w:val="00272330"/>
    <w:rsid w:val="00272485"/>
    <w:rsid w:val="00272A56"/>
    <w:rsid w:val="00272D75"/>
    <w:rsid w:val="00272DE9"/>
    <w:rsid w:val="00272EB5"/>
    <w:rsid w:val="00272F03"/>
    <w:rsid w:val="00272FA1"/>
    <w:rsid w:val="00272FD7"/>
    <w:rsid w:val="00272FFF"/>
    <w:rsid w:val="00273261"/>
    <w:rsid w:val="00273288"/>
    <w:rsid w:val="002732AC"/>
    <w:rsid w:val="002735CD"/>
    <w:rsid w:val="00273629"/>
    <w:rsid w:val="00273762"/>
    <w:rsid w:val="002738B0"/>
    <w:rsid w:val="002739A1"/>
    <w:rsid w:val="00273B6F"/>
    <w:rsid w:val="00273CC5"/>
    <w:rsid w:val="00273DD7"/>
    <w:rsid w:val="00273F38"/>
    <w:rsid w:val="00273F47"/>
    <w:rsid w:val="00274288"/>
    <w:rsid w:val="00274294"/>
    <w:rsid w:val="0027449B"/>
    <w:rsid w:val="0027450C"/>
    <w:rsid w:val="00274660"/>
    <w:rsid w:val="00274662"/>
    <w:rsid w:val="0027474E"/>
    <w:rsid w:val="002748D8"/>
    <w:rsid w:val="00274AD7"/>
    <w:rsid w:val="00274B1F"/>
    <w:rsid w:val="00274B5F"/>
    <w:rsid w:val="00274B8F"/>
    <w:rsid w:val="00274DB7"/>
    <w:rsid w:val="00274E6D"/>
    <w:rsid w:val="00274ECE"/>
    <w:rsid w:val="00274FBF"/>
    <w:rsid w:val="00275086"/>
    <w:rsid w:val="002750BA"/>
    <w:rsid w:val="00275183"/>
    <w:rsid w:val="002751EC"/>
    <w:rsid w:val="00275373"/>
    <w:rsid w:val="00275540"/>
    <w:rsid w:val="002755C3"/>
    <w:rsid w:val="00275A4B"/>
    <w:rsid w:val="00275A6E"/>
    <w:rsid w:val="00275A91"/>
    <w:rsid w:val="00275B75"/>
    <w:rsid w:val="00275D96"/>
    <w:rsid w:val="00276130"/>
    <w:rsid w:val="002761D1"/>
    <w:rsid w:val="002762BE"/>
    <w:rsid w:val="002764CC"/>
    <w:rsid w:val="002765FB"/>
    <w:rsid w:val="0027670A"/>
    <w:rsid w:val="002767F6"/>
    <w:rsid w:val="00276A7B"/>
    <w:rsid w:val="00276AC9"/>
    <w:rsid w:val="00276CAD"/>
    <w:rsid w:val="00276D03"/>
    <w:rsid w:val="00276F46"/>
    <w:rsid w:val="0027724B"/>
    <w:rsid w:val="00277324"/>
    <w:rsid w:val="0027744A"/>
    <w:rsid w:val="0027752B"/>
    <w:rsid w:val="00277982"/>
    <w:rsid w:val="00277D04"/>
    <w:rsid w:val="00277D9E"/>
    <w:rsid w:val="00277DF1"/>
    <w:rsid w:val="00277E88"/>
    <w:rsid w:val="00277E92"/>
    <w:rsid w:val="00280001"/>
    <w:rsid w:val="00280054"/>
    <w:rsid w:val="002800A8"/>
    <w:rsid w:val="002800AE"/>
    <w:rsid w:val="002800C8"/>
    <w:rsid w:val="00280119"/>
    <w:rsid w:val="002808E2"/>
    <w:rsid w:val="00280924"/>
    <w:rsid w:val="00280B86"/>
    <w:rsid w:val="00280BDC"/>
    <w:rsid w:val="00280BFE"/>
    <w:rsid w:val="00280E1C"/>
    <w:rsid w:val="00280F49"/>
    <w:rsid w:val="00280F4D"/>
    <w:rsid w:val="002812C1"/>
    <w:rsid w:val="002813DB"/>
    <w:rsid w:val="00281521"/>
    <w:rsid w:val="002816DA"/>
    <w:rsid w:val="0028180C"/>
    <w:rsid w:val="00281F0A"/>
    <w:rsid w:val="00281FF8"/>
    <w:rsid w:val="00282093"/>
    <w:rsid w:val="002820A6"/>
    <w:rsid w:val="0028212D"/>
    <w:rsid w:val="0028217C"/>
    <w:rsid w:val="002823D4"/>
    <w:rsid w:val="00282705"/>
    <w:rsid w:val="002828E0"/>
    <w:rsid w:val="00282900"/>
    <w:rsid w:val="00282B33"/>
    <w:rsid w:val="00282EA5"/>
    <w:rsid w:val="00282F5D"/>
    <w:rsid w:val="002831EA"/>
    <w:rsid w:val="0028331B"/>
    <w:rsid w:val="002836C8"/>
    <w:rsid w:val="002838A6"/>
    <w:rsid w:val="00283CBF"/>
    <w:rsid w:val="00283CF7"/>
    <w:rsid w:val="002840A8"/>
    <w:rsid w:val="00284153"/>
    <w:rsid w:val="002842EC"/>
    <w:rsid w:val="00284315"/>
    <w:rsid w:val="002843CF"/>
    <w:rsid w:val="0028444B"/>
    <w:rsid w:val="002845D8"/>
    <w:rsid w:val="0028479F"/>
    <w:rsid w:val="002849AE"/>
    <w:rsid w:val="00284A2C"/>
    <w:rsid w:val="00284A47"/>
    <w:rsid w:val="00284D02"/>
    <w:rsid w:val="00284DA1"/>
    <w:rsid w:val="00284E51"/>
    <w:rsid w:val="00284EA5"/>
    <w:rsid w:val="00284F8D"/>
    <w:rsid w:val="00284F96"/>
    <w:rsid w:val="00285008"/>
    <w:rsid w:val="00285168"/>
    <w:rsid w:val="002852C5"/>
    <w:rsid w:val="0028559F"/>
    <w:rsid w:val="002855BF"/>
    <w:rsid w:val="0028561E"/>
    <w:rsid w:val="002857DC"/>
    <w:rsid w:val="00285851"/>
    <w:rsid w:val="00285884"/>
    <w:rsid w:val="00285A3B"/>
    <w:rsid w:val="00285CDB"/>
    <w:rsid w:val="00285E35"/>
    <w:rsid w:val="00285E4B"/>
    <w:rsid w:val="002864E8"/>
    <w:rsid w:val="002864EF"/>
    <w:rsid w:val="0028656B"/>
    <w:rsid w:val="002865A0"/>
    <w:rsid w:val="00286B16"/>
    <w:rsid w:val="0028727D"/>
    <w:rsid w:val="0028737D"/>
    <w:rsid w:val="00287399"/>
    <w:rsid w:val="00287429"/>
    <w:rsid w:val="002874A4"/>
    <w:rsid w:val="002874BE"/>
    <w:rsid w:val="0028750C"/>
    <w:rsid w:val="00287591"/>
    <w:rsid w:val="0028765D"/>
    <w:rsid w:val="00287727"/>
    <w:rsid w:val="00287894"/>
    <w:rsid w:val="00287D08"/>
    <w:rsid w:val="00287DA1"/>
    <w:rsid w:val="00287E8E"/>
    <w:rsid w:val="00287F3B"/>
    <w:rsid w:val="00290139"/>
    <w:rsid w:val="002901BD"/>
    <w:rsid w:val="00290201"/>
    <w:rsid w:val="002902F6"/>
    <w:rsid w:val="002903D8"/>
    <w:rsid w:val="00290A4C"/>
    <w:rsid w:val="00290A93"/>
    <w:rsid w:val="00290AA0"/>
    <w:rsid w:val="00290B56"/>
    <w:rsid w:val="00290B9D"/>
    <w:rsid w:val="00290BF7"/>
    <w:rsid w:val="00290D7C"/>
    <w:rsid w:val="002910AC"/>
    <w:rsid w:val="00291123"/>
    <w:rsid w:val="00291304"/>
    <w:rsid w:val="00291316"/>
    <w:rsid w:val="0029136E"/>
    <w:rsid w:val="002915E8"/>
    <w:rsid w:val="00291615"/>
    <w:rsid w:val="0029164B"/>
    <w:rsid w:val="0029188A"/>
    <w:rsid w:val="00291A11"/>
    <w:rsid w:val="00291CAB"/>
    <w:rsid w:val="00291E90"/>
    <w:rsid w:val="00291EDB"/>
    <w:rsid w:val="0029216B"/>
    <w:rsid w:val="00292247"/>
    <w:rsid w:val="00292548"/>
    <w:rsid w:val="00292598"/>
    <w:rsid w:val="002925C1"/>
    <w:rsid w:val="00292728"/>
    <w:rsid w:val="00292BEF"/>
    <w:rsid w:val="00292BF8"/>
    <w:rsid w:val="00292C2C"/>
    <w:rsid w:val="00292E77"/>
    <w:rsid w:val="00292F67"/>
    <w:rsid w:val="00292FC4"/>
    <w:rsid w:val="00293019"/>
    <w:rsid w:val="002931D5"/>
    <w:rsid w:val="002931F4"/>
    <w:rsid w:val="00293306"/>
    <w:rsid w:val="00293327"/>
    <w:rsid w:val="00293379"/>
    <w:rsid w:val="00293485"/>
    <w:rsid w:val="00293557"/>
    <w:rsid w:val="0029379D"/>
    <w:rsid w:val="0029393B"/>
    <w:rsid w:val="00293C8F"/>
    <w:rsid w:val="00293E13"/>
    <w:rsid w:val="00293EEA"/>
    <w:rsid w:val="0029434D"/>
    <w:rsid w:val="00294426"/>
    <w:rsid w:val="002944E4"/>
    <w:rsid w:val="00294B8F"/>
    <w:rsid w:val="00294CFF"/>
    <w:rsid w:val="00294DA4"/>
    <w:rsid w:val="00294E3B"/>
    <w:rsid w:val="00295127"/>
    <w:rsid w:val="0029523E"/>
    <w:rsid w:val="00295446"/>
    <w:rsid w:val="0029548C"/>
    <w:rsid w:val="002955B2"/>
    <w:rsid w:val="0029563A"/>
    <w:rsid w:val="002958E6"/>
    <w:rsid w:val="00295B5F"/>
    <w:rsid w:val="00295BD2"/>
    <w:rsid w:val="00295C51"/>
    <w:rsid w:val="00295CD3"/>
    <w:rsid w:val="00295F15"/>
    <w:rsid w:val="002964F1"/>
    <w:rsid w:val="00296896"/>
    <w:rsid w:val="002968E5"/>
    <w:rsid w:val="002969AB"/>
    <w:rsid w:val="00296BBC"/>
    <w:rsid w:val="00296F2C"/>
    <w:rsid w:val="002970EA"/>
    <w:rsid w:val="002971C6"/>
    <w:rsid w:val="002972FF"/>
    <w:rsid w:val="002974D3"/>
    <w:rsid w:val="00297558"/>
    <w:rsid w:val="0029757D"/>
    <w:rsid w:val="0029768E"/>
    <w:rsid w:val="00297761"/>
    <w:rsid w:val="00297A99"/>
    <w:rsid w:val="00297DC5"/>
    <w:rsid w:val="00297E34"/>
    <w:rsid w:val="002A03F9"/>
    <w:rsid w:val="002A0594"/>
    <w:rsid w:val="002A05CC"/>
    <w:rsid w:val="002A065E"/>
    <w:rsid w:val="002A06CB"/>
    <w:rsid w:val="002A07CB"/>
    <w:rsid w:val="002A0B9A"/>
    <w:rsid w:val="002A0CC8"/>
    <w:rsid w:val="002A0F3C"/>
    <w:rsid w:val="002A1150"/>
    <w:rsid w:val="002A1158"/>
    <w:rsid w:val="002A12A2"/>
    <w:rsid w:val="002A14D0"/>
    <w:rsid w:val="002A17C8"/>
    <w:rsid w:val="002A17D1"/>
    <w:rsid w:val="002A17D2"/>
    <w:rsid w:val="002A18AB"/>
    <w:rsid w:val="002A222A"/>
    <w:rsid w:val="002A22AE"/>
    <w:rsid w:val="002A2323"/>
    <w:rsid w:val="002A25AE"/>
    <w:rsid w:val="002A2A06"/>
    <w:rsid w:val="002A2AC6"/>
    <w:rsid w:val="002A2D50"/>
    <w:rsid w:val="002A2D9B"/>
    <w:rsid w:val="002A2E6E"/>
    <w:rsid w:val="002A2F3C"/>
    <w:rsid w:val="002A308F"/>
    <w:rsid w:val="002A30CD"/>
    <w:rsid w:val="002A327D"/>
    <w:rsid w:val="002A32D6"/>
    <w:rsid w:val="002A34C6"/>
    <w:rsid w:val="002A36B3"/>
    <w:rsid w:val="002A36C7"/>
    <w:rsid w:val="002A372E"/>
    <w:rsid w:val="002A3890"/>
    <w:rsid w:val="002A3B20"/>
    <w:rsid w:val="002A3B51"/>
    <w:rsid w:val="002A3FF2"/>
    <w:rsid w:val="002A4286"/>
    <w:rsid w:val="002A4295"/>
    <w:rsid w:val="002A42CB"/>
    <w:rsid w:val="002A4382"/>
    <w:rsid w:val="002A4418"/>
    <w:rsid w:val="002A4C08"/>
    <w:rsid w:val="002A4CA3"/>
    <w:rsid w:val="002A4CB2"/>
    <w:rsid w:val="002A4F1E"/>
    <w:rsid w:val="002A4F4C"/>
    <w:rsid w:val="002A50C1"/>
    <w:rsid w:val="002A50DA"/>
    <w:rsid w:val="002A55BC"/>
    <w:rsid w:val="002A565C"/>
    <w:rsid w:val="002A567D"/>
    <w:rsid w:val="002A589D"/>
    <w:rsid w:val="002A58E7"/>
    <w:rsid w:val="002A59B7"/>
    <w:rsid w:val="002A5AAA"/>
    <w:rsid w:val="002A5C74"/>
    <w:rsid w:val="002A5D3D"/>
    <w:rsid w:val="002A5EE0"/>
    <w:rsid w:val="002A60E7"/>
    <w:rsid w:val="002A6192"/>
    <w:rsid w:val="002A6289"/>
    <w:rsid w:val="002A62C9"/>
    <w:rsid w:val="002A64F4"/>
    <w:rsid w:val="002A66B0"/>
    <w:rsid w:val="002A6760"/>
    <w:rsid w:val="002A690E"/>
    <w:rsid w:val="002A6D85"/>
    <w:rsid w:val="002A6E30"/>
    <w:rsid w:val="002A6E7B"/>
    <w:rsid w:val="002A6E82"/>
    <w:rsid w:val="002A720E"/>
    <w:rsid w:val="002A72A2"/>
    <w:rsid w:val="002A751B"/>
    <w:rsid w:val="002A76BB"/>
    <w:rsid w:val="002A7932"/>
    <w:rsid w:val="002A7988"/>
    <w:rsid w:val="002A7A28"/>
    <w:rsid w:val="002A7B73"/>
    <w:rsid w:val="002A7C61"/>
    <w:rsid w:val="002A7CF5"/>
    <w:rsid w:val="002A7D5C"/>
    <w:rsid w:val="002A7DB2"/>
    <w:rsid w:val="002A7E52"/>
    <w:rsid w:val="002A7E83"/>
    <w:rsid w:val="002B029F"/>
    <w:rsid w:val="002B02DC"/>
    <w:rsid w:val="002B03C5"/>
    <w:rsid w:val="002B04A3"/>
    <w:rsid w:val="002B0510"/>
    <w:rsid w:val="002B058C"/>
    <w:rsid w:val="002B059E"/>
    <w:rsid w:val="002B06D2"/>
    <w:rsid w:val="002B091F"/>
    <w:rsid w:val="002B0A1D"/>
    <w:rsid w:val="002B0C94"/>
    <w:rsid w:val="002B0D40"/>
    <w:rsid w:val="002B0E76"/>
    <w:rsid w:val="002B0ED1"/>
    <w:rsid w:val="002B0F1E"/>
    <w:rsid w:val="002B0FE7"/>
    <w:rsid w:val="002B123A"/>
    <w:rsid w:val="002B12DC"/>
    <w:rsid w:val="002B1306"/>
    <w:rsid w:val="002B142A"/>
    <w:rsid w:val="002B161A"/>
    <w:rsid w:val="002B1754"/>
    <w:rsid w:val="002B1778"/>
    <w:rsid w:val="002B1837"/>
    <w:rsid w:val="002B188C"/>
    <w:rsid w:val="002B18EC"/>
    <w:rsid w:val="002B19BA"/>
    <w:rsid w:val="002B1A67"/>
    <w:rsid w:val="002B1C48"/>
    <w:rsid w:val="002B1CA4"/>
    <w:rsid w:val="002B1F0D"/>
    <w:rsid w:val="002B20D8"/>
    <w:rsid w:val="002B212F"/>
    <w:rsid w:val="002B22BD"/>
    <w:rsid w:val="002B243A"/>
    <w:rsid w:val="002B2855"/>
    <w:rsid w:val="002B2C23"/>
    <w:rsid w:val="002B2D65"/>
    <w:rsid w:val="002B30B3"/>
    <w:rsid w:val="002B30C8"/>
    <w:rsid w:val="002B30ED"/>
    <w:rsid w:val="002B3135"/>
    <w:rsid w:val="002B31A0"/>
    <w:rsid w:val="002B3306"/>
    <w:rsid w:val="002B344D"/>
    <w:rsid w:val="002B34BF"/>
    <w:rsid w:val="002B34C4"/>
    <w:rsid w:val="002B36B2"/>
    <w:rsid w:val="002B36D3"/>
    <w:rsid w:val="002B37C8"/>
    <w:rsid w:val="002B3843"/>
    <w:rsid w:val="002B389D"/>
    <w:rsid w:val="002B39C9"/>
    <w:rsid w:val="002B3A10"/>
    <w:rsid w:val="002B3C46"/>
    <w:rsid w:val="002B3DFD"/>
    <w:rsid w:val="002B3EC3"/>
    <w:rsid w:val="002B3EEF"/>
    <w:rsid w:val="002B41D4"/>
    <w:rsid w:val="002B437A"/>
    <w:rsid w:val="002B43B3"/>
    <w:rsid w:val="002B48C7"/>
    <w:rsid w:val="002B48D9"/>
    <w:rsid w:val="002B4B0F"/>
    <w:rsid w:val="002B51AC"/>
    <w:rsid w:val="002B51EC"/>
    <w:rsid w:val="002B51F2"/>
    <w:rsid w:val="002B5220"/>
    <w:rsid w:val="002B5263"/>
    <w:rsid w:val="002B5407"/>
    <w:rsid w:val="002B595A"/>
    <w:rsid w:val="002B5B5F"/>
    <w:rsid w:val="002B5CF8"/>
    <w:rsid w:val="002B60F7"/>
    <w:rsid w:val="002B613E"/>
    <w:rsid w:val="002B620B"/>
    <w:rsid w:val="002B638C"/>
    <w:rsid w:val="002B65E9"/>
    <w:rsid w:val="002B67B5"/>
    <w:rsid w:val="002B688C"/>
    <w:rsid w:val="002B6928"/>
    <w:rsid w:val="002B6B2C"/>
    <w:rsid w:val="002B6B4D"/>
    <w:rsid w:val="002B747C"/>
    <w:rsid w:val="002B76D9"/>
    <w:rsid w:val="002B7985"/>
    <w:rsid w:val="002B7ADE"/>
    <w:rsid w:val="002B7C66"/>
    <w:rsid w:val="002B7CDB"/>
    <w:rsid w:val="002B7E1F"/>
    <w:rsid w:val="002B7F23"/>
    <w:rsid w:val="002B7F40"/>
    <w:rsid w:val="002B7FC0"/>
    <w:rsid w:val="002C0186"/>
    <w:rsid w:val="002C0607"/>
    <w:rsid w:val="002C0700"/>
    <w:rsid w:val="002C07CD"/>
    <w:rsid w:val="002C084F"/>
    <w:rsid w:val="002C0A27"/>
    <w:rsid w:val="002C0ACE"/>
    <w:rsid w:val="002C0B0E"/>
    <w:rsid w:val="002C0B1F"/>
    <w:rsid w:val="002C0C09"/>
    <w:rsid w:val="002C0E89"/>
    <w:rsid w:val="002C0F7D"/>
    <w:rsid w:val="002C10BE"/>
    <w:rsid w:val="002C1174"/>
    <w:rsid w:val="002C11F8"/>
    <w:rsid w:val="002C13E5"/>
    <w:rsid w:val="002C14C8"/>
    <w:rsid w:val="002C158A"/>
    <w:rsid w:val="002C1756"/>
    <w:rsid w:val="002C17B2"/>
    <w:rsid w:val="002C1A66"/>
    <w:rsid w:val="002C1CE4"/>
    <w:rsid w:val="002C1D54"/>
    <w:rsid w:val="002C218D"/>
    <w:rsid w:val="002C2450"/>
    <w:rsid w:val="002C249C"/>
    <w:rsid w:val="002C24B8"/>
    <w:rsid w:val="002C24EB"/>
    <w:rsid w:val="002C2572"/>
    <w:rsid w:val="002C2999"/>
    <w:rsid w:val="002C2B18"/>
    <w:rsid w:val="002C2BE1"/>
    <w:rsid w:val="002C2F29"/>
    <w:rsid w:val="002C32C0"/>
    <w:rsid w:val="002C331A"/>
    <w:rsid w:val="002C33B1"/>
    <w:rsid w:val="002C33E2"/>
    <w:rsid w:val="002C3410"/>
    <w:rsid w:val="002C3597"/>
    <w:rsid w:val="002C3758"/>
    <w:rsid w:val="002C3987"/>
    <w:rsid w:val="002C3A52"/>
    <w:rsid w:val="002C3D25"/>
    <w:rsid w:val="002C3DDB"/>
    <w:rsid w:val="002C3F6E"/>
    <w:rsid w:val="002C3F77"/>
    <w:rsid w:val="002C4090"/>
    <w:rsid w:val="002C4123"/>
    <w:rsid w:val="002C4281"/>
    <w:rsid w:val="002C455F"/>
    <w:rsid w:val="002C4563"/>
    <w:rsid w:val="002C45BD"/>
    <w:rsid w:val="002C4A6A"/>
    <w:rsid w:val="002C4F2F"/>
    <w:rsid w:val="002C4F33"/>
    <w:rsid w:val="002C4FD1"/>
    <w:rsid w:val="002C50F3"/>
    <w:rsid w:val="002C511F"/>
    <w:rsid w:val="002C5159"/>
    <w:rsid w:val="002C51A1"/>
    <w:rsid w:val="002C53F9"/>
    <w:rsid w:val="002C5564"/>
    <w:rsid w:val="002C5815"/>
    <w:rsid w:val="002C5B7D"/>
    <w:rsid w:val="002C5BAA"/>
    <w:rsid w:val="002C5C0E"/>
    <w:rsid w:val="002C5C3A"/>
    <w:rsid w:val="002C5EF0"/>
    <w:rsid w:val="002C62B1"/>
    <w:rsid w:val="002C638E"/>
    <w:rsid w:val="002C6421"/>
    <w:rsid w:val="002C645F"/>
    <w:rsid w:val="002C6938"/>
    <w:rsid w:val="002C69C9"/>
    <w:rsid w:val="002C6A43"/>
    <w:rsid w:val="002C6CFF"/>
    <w:rsid w:val="002C6E35"/>
    <w:rsid w:val="002C701C"/>
    <w:rsid w:val="002C7055"/>
    <w:rsid w:val="002C708F"/>
    <w:rsid w:val="002C70BC"/>
    <w:rsid w:val="002C7121"/>
    <w:rsid w:val="002C73D8"/>
    <w:rsid w:val="002C75DC"/>
    <w:rsid w:val="002C77EF"/>
    <w:rsid w:val="002C7890"/>
    <w:rsid w:val="002C78DC"/>
    <w:rsid w:val="002C791D"/>
    <w:rsid w:val="002C7D2C"/>
    <w:rsid w:val="002C7D5A"/>
    <w:rsid w:val="002C7F1E"/>
    <w:rsid w:val="002C7F94"/>
    <w:rsid w:val="002C7FC1"/>
    <w:rsid w:val="002D033A"/>
    <w:rsid w:val="002D03FF"/>
    <w:rsid w:val="002D041C"/>
    <w:rsid w:val="002D05F2"/>
    <w:rsid w:val="002D0682"/>
    <w:rsid w:val="002D06ED"/>
    <w:rsid w:val="002D0731"/>
    <w:rsid w:val="002D075F"/>
    <w:rsid w:val="002D0783"/>
    <w:rsid w:val="002D08CD"/>
    <w:rsid w:val="002D0B12"/>
    <w:rsid w:val="002D0BEB"/>
    <w:rsid w:val="002D0C52"/>
    <w:rsid w:val="002D0DDE"/>
    <w:rsid w:val="002D0E08"/>
    <w:rsid w:val="002D0E45"/>
    <w:rsid w:val="002D1565"/>
    <w:rsid w:val="002D168E"/>
    <w:rsid w:val="002D16E1"/>
    <w:rsid w:val="002D16E6"/>
    <w:rsid w:val="002D1B21"/>
    <w:rsid w:val="002D1EB7"/>
    <w:rsid w:val="002D21B4"/>
    <w:rsid w:val="002D2222"/>
    <w:rsid w:val="002D27A7"/>
    <w:rsid w:val="002D2A9E"/>
    <w:rsid w:val="002D2AC9"/>
    <w:rsid w:val="002D2AE2"/>
    <w:rsid w:val="002D2BAC"/>
    <w:rsid w:val="002D2D86"/>
    <w:rsid w:val="002D2E6D"/>
    <w:rsid w:val="002D2E8B"/>
    <w:rsid w:val="002D2E8C"/>
    <w:rsid w:val="002D2E9D"/>
    <w:rsid w:val="002D2EAD"/>
    <w:rsid w:val="002D32FD"/>
    <w:rsid w:val="002D3481"/>
    <w:rsid w:val="002D34E1"/>
    <w:rsid w:val="002D35A7"/>
    <w:rsid w:val="002D37CF"/>
    <w:rsid w:val="002D383A"/>
    <w:rsid w:val="002D3AC0"/>
    <w:rsid w:val="002D3ADC"/>
    <w:rsid w:val="002D3C17"/>
    <w:rsid w:val="002D4068"/>
    <w:rsid w:val="002D4155"/>
    <w:rsid w:val="002D41DE"/>
    <w:rsid w:val="002D41E9"/>
    <w:rsid w:val="002D4386"/>
    <w:rsid w:val="002D47F0"/>
    <w:rsid w:val="002D48BA"/>
    <w:rsid w:val="002D48E9"/>
    <w:rsid w:val="002D4935"/>
    <w:rsid w:val="002D4978"/>
    <w:rsid w:val="002D4A46"/>
    <w:rsid w:val="002D4BCD"/>
    <w:rsid w:val="002D4D55"/>
    <w:rsid w:val="002D4D74"/>
    <w:rsid w:val="002D4E28"/>
    <w:rsid w:val="002D4EC7"/>
    <w:rsid w:val="002D4EF7"/>
    <w:rsid w:val="002D4F59"/>
    <w:rsid w:val="002D4FFA"/>
    <w:rsid w:val="002D5230"/>
    <w:rsid w:val="002D5692"/>
    <w:rsid w:val="002D58E0"/>
    <w:rsid w:val="002D5ECF"/>
    <w:rsid w:val="002D5F51"/>
    <w:rsid w:val="002D60BB"/>
    <w:rsid w:val="002D6124"/>
    <w:rsid w:val="002D61CE"/>
    <w:rsid w:val="002D6245"/>
    <w:rsid w:val="002D64DF"/>
    <w:rsid w:val="002D64E5"/>
    <w:rsid w:val="002D6693"/>
    <w:rsid w:val="002D66D2"/>
    <w:rsid w:val="002D66DE"/>
    <w:rsid w:val="002D6745"/>
    <w:rsid w:val="002D6978"/>
    <w:rsid w:val="002D6B8D"/>
    <w:rsid w:val="002D6BFC"/>
    <w:rsid w:val="002D6C68"/>
    <w:rsid w:val="002D6D0B"/>
    <w:rsid w:val="002D6D69"/>
    <w:rsid w:val="002D700F"/>
    <w:rsid w:val="002D70B7"/>
    <w:rsid w:val="002D7218"/>
    <w:rsid w:val="002D745D"/>
    <w:rsid w:val="002D746F"/>
    <w:rsid w:val="002D755A"/>
    <w:rsid w:val="002D75B1"/>
    <w:rsid w:val="002D7A33"/>
    <w:rsid w:val="002D7B3B"/>
    <w:rsid w:val="002D7CB0"/>
    <w:rsid w:val="002D7D72"/>
    <w:rsid w:val="002D7E2C"/>
    <w:rsid w:val="002E004E"/>
    <w:rsid w:val="002E00E3"/>
    <w:rsid w:val="002E017A"/>
    <w:rsid w:val="002E02C0"/>
    <w:rsid w:val="002E0325"/>
    <w:rsid w:val="002E0652"/>
    <w:rsid w:val="002E0703"/>
    <w:rsid w:val="002E0748"/>
    <w:rsid w:val="002E07B7"/>
    <w:rsid w:val="002E07F5"/>
    <w:rsid w:val="002E08FA"/>
    <w:rsid w:val="002E0A26"/>
    <w:rsid w:val="002E0B13"/>
    <w:rsid w:val="002E0C92"/>
    <w:rsid w:val="002E0CEF"/>
    <w:rsid w:val="002E1088"/>
    <w:rsid w:val="002E1112"/>
    <w:rsid w:val="002E120E"/>
    <w:rsid w:val="002E13BB"/>
    <w:rsid w:val="002E15E6"/>
    <w:rsid w:val="002E16AE"/>
    <w:rsid w:val="002E1779"/>
    <w:rsid w:val="002E17F2"/>
    <w:rsid w:val="002E1A71"/>
    <w:rsid w:val="002E1ACC"/>
    <w:rsid w:val="002E1F8D"/>
    <w:rsid w:val="002E20C2"/>
    <w:rsid w:val="002E23B7"/>
    <w:rsid w:val="002E2655"/>
    <w:rsid w:val="002E2A02"/>
    <w:rsid w:val="002E2A44"/>
    <w:rsid w:val="002E2D8C"/>
    <w:rsid w:val="002E2E21"/>
    <w:rsid w:val="002E2EED"/>
    <w:rsid w:val="002E2EF1"/>
    <w:rsid w:val="002E2FF2"/>
    <w:rsid w:val="002E3019"/>
    <w:rsid w:val="002E306C"/>
    <w:rsid w:val="002E31CB"/>
    <w:rsid w:val="002E32D7"/>
    <w:rsid w:val="002E32F2"/>
    <w:rsid w:val="002E333A"/>
    <w:rsid w:val="002E339B"/>
    <w:rsid w:val="002E35A6"/>
    <w:rsid w:val="002E35CB"/>
    <w:rsid w:val="002E3609"/>
    <w:rsid w:val="002E39C0"/>
    <w:rsid w:val="002E3A5D"/>
    <w:rsid w:val="002E3A8A"/>
    <w:rsid w:val="002E3B29"/>
    <w:rsid w:val="002E3E53"/>
    <w:rsid w:val="002E40CD"/>
    <w:rsid w:val="002E40E1"/>
    <w:rsid w:val="002E40EC"/>
    <w:rsid w:val="002E42CB"/>
    <w:rsid w:val="002E42D9"/>
    <w:rsid w:val="002E4320"/>
    <w:rsid w:val="002E4349"/>
    <w:rsid w:val="002E438D"/>
    <w:rsid w:val="002E4396"/>
    <w:rsid w:val="002E44C1"/>
    <w:rsid w:val="002E49CB"/>
    <w:rsid w:val="002E4C9D"/>
    <w:rsid w:val="002E4D0F"/>
    <w:rsid w:val="002E4D58"/>
    <w:rsid w:val="002E4D6E"/>
    <w:rsid w:val="002E4EF4"/>
    <w:rsid w:val="002E4F9E"/>
    <w:rsid w:val="002E4FDD"/>
    <w:rsid w:val="002E5092"/>
    <w:rsid w:val="002E5177"/>
    <w:rsid w:val="002E517F"/>
    <w:rsid w:val="002E519F"/>
    <w:rsid w:val="002E51E1"/>
    <w:rsid w:val="002E522B"/>
    <w:rsid w:val="002E52A6"/>
    <w:rsid w:val="002E5389"/>
    <w:rsid w:val="002E53F9"/>
    <w:rsid w:val="002E55BE"/>
    <w:rsid w:val="002E5643"/>
    <w:rsid w:val="002E5647"/>
    <w:rsid w:val="002E584A"/>
    <w:rsid w:val="002E58D6"/>
    <w:rsid w:val="002E5BA3"/>
    <w:rsid w:val="002E5C18"/>
    <w:rsid w:val="002E5CB9"/>
    <w:rsid w:val="002E5D59"/>
    <w:rsid w:val="002E5E22"/>
    <w:rsid w:val="002E5F93"/>
    <w:rsid w:val="002E62AD"/>
    <w:rsid w:val="002E6382"/>
    <w:rsid w:val="002E638D"/>
    <w:rsid w:val="002E6396"/>
    <w:rsid w:val="002E65CB"/>
    <w:rsid w:val="002E6C32"/>
    <w:rsid w:val="002E6C50"/>
    <w:rsid w:val="002E6EB6"/>
    <w:rsid w:val="002E7049"/>
    <w:rsid w:val="002E70BE"/>
    <w:rsid w:val="002E70CE"/>
    <w:rsid w:val="002E739D"/>
    <w:rsid w:val="002E74F5"/>
    <w:rsid w:val="002E7532"/>
    <w:rsid w:val="002E769D"/>
    <w:rsid w:val="002E76D1"/>
    <w:rsid w:val="002E79D4"/>
    <w:rsid w:val="002E79DD"/>
    <w:rsid w:val="002E7A29"/>
    <w:rsid w:val="002E7B7C"/>
    <w:rsid w:val="002E7C55"/>
    <w:rsid w:val="002E7E03"/>
    <w:rsid w:val="002F0069"/>
    <w:rsid w:val="002F0088"/>
    <w:rsid w:val="002F00B8"/>
    <w:rsid w:val="002F0256"/>
    <w:rsid w:val="002F0357"/>
    <w:rsid w:val="002F0376"/>
    <w:rsid w:val="002F03E7"/>
    <w:rsid w:val="002F0483"/>
    <w:rsid w:val="002F04C3"/>
    <w:rsid w:val="002F05A2"/>
    <w:rsid w:val="002F094D"/>
    <w:rsid w:val="002F09B4"/>
    <w:rsid w:val="002F0B9B"/>
    <w:rsid w:val="002F0DE7"/>
    <w:rsid w:val="002F1162"/>
    <w:rsid w:val="002F135A"/>
    <w:rsid w:val="002F13EF"/>
    <w:rsid w:val="002F142F"/>
    <w:rsid w:val="002F14CD"/>
    <w:rsid w:val="002F16B8"/>
    <w:rsid w:val="002F17D4"/>
    <w:rsid w:val="002F1835"/>
    <w:rsid w:val="002F1B62"/>
    <w:rsid w:val="002F1DEC"/>
    <w:rsid w:val="002F2268"/>
    <w:rsid w:val="002F2324"/>
    <w:rsid w:val="002F24A1"/>
    <w:rsid w:val="002F28AC"/>
    <w:rsid w:val="002F2A35"/>
    <w:rsid w:val="002F2B42"/>
    <w:rsid w:val="002F2D85"/>
    <w:rsid w:val="002F2EC5"/>
    <w:rsid w:val="002F306F"/>
    <w:rsid w:val="002F3182"/>
    <w:rsid w:val="002F31C9"/>
    <w:rsid w:val="002F3385"/>
    <w:rsid w:val="002F3428"/>
    <w:rsid w:val="002F355F"/>
    <w:rsid w:val="002F37FA"/>
    <w:rsid w:val="002F382E"/>
    <w:rsid w:val="002F397F"/>
    <w:rsid w:val="002F3A30"/>
    <w:rsid w:val="002F3B39"/>
    <w:rsid w:val="002F3BBC"/>
    <w:rsid w:val="002F3C4E"/>
    <w:rsid w:val="002F3D49"/>
    <w:rsid w:val="002F3DFE"/>
    <w:rsid w:val="002F4145"/>
    <w:rsid w:val="002F42C4"/>
    <w:rsid w:val="002F448A"/>
    <w:rsid w:val="002F44BE"/>
    <w:rsid w:val="002F44CD"/>
    <w:rsid w:val="002F4613"/>
    <w:rsid w:val="002F473E"/>
    <w:rsid w:val="002F48F7"/>
    <w:rsid w:val="002F4BDD"/>
    <w:rsid w:val="002F4C6E"/>
    <w:rsid w:val="002F4C78"/>
    <w:rsid w:val="002F4E60"/>
    <w:rsid w:val="002F4FBD"/>
    <w:rsid w:val="002F526F"/>
    <w:rsid w:val="002F5304"/>
    <w:rsid w:val="002F5464"/>
    <w:rsid w:val="002F547B"/>
    <w:rsid w:val="002F55C1"/>
    <w:rsid w:val="002F596F"/>
    <w:rsid w:val="002F5E0B"/>
    <w:rsid w:val="002F60B1"/>
    <w:rsid w:val="002F62B2"/>
    <w:rsid w:val="002F62D2"/>
    <w:rsid w:val="002F63A2"/>
    <w:rsid w:val="002F65C1"/>
    <w:rsid w:val="002F67E7"/>
    <w:rsid w:val="002F683D"/>
    <w:rsid w:val="002F6911"/>
    <w:rsid w:val="002F699D"/>
    <w:rsid w:val="002F69CA"/>
    <w:rsid w:val="002F6A70"/>
    <w:rsid w:val="002F6DBF"/>
    <w:rsid w:val="002F72C8"/>
    <w:rsid w:val="002F72FA"/>
    <w:rsid w:val="002F7549"/>
    <w:rsid w:val="002F779D"/>
    <w:rsid w:val="002F7A79"/>
    <w:rsid w:val="002F7C9C"/>
    <w:rsid w:val="002F7E0B"/>
    <w:rsid w:val="002F7F33"/>
    <w:rsid w:val="002F7FA4"/>
    <w:rsid w:val="002F7FD7"/>
    <w:rsid w:val="00300487"/>
    <w:rsid w:val="00300698"/>
    <w:rsid w:val="003008E0"/>
    <w:rsid w:val="003008EC"/>
    <w:rsid w:val="00300A15"/>
    <w:rsid w:val="00300A32"/>
    <w:rsid w:val="00300B64"/>
    <w:rsid w:val="00300C3C"/>
    <w:rsid w:val="00300D21"/>
    <w:rsid w:val="00300DDD"/>
    <w:rsid w:val="00300F56"/>
    <w:rsid w:val="003012B9"/>
    <w:rsid w:val="003013D7"/>
    <w:rsid w:val="003015BA"/>
    <w:rsid w:val="003016DA"/>
    <w:rsid w:val="00301708"/>
    <w:rsid w:val="0030182E"/>
    <w:rsid w:val="00301AD3"/>
    <w:rsid w:val="00301C0C"/>
    <w:rsid w:val="00301D35"/>
    <w:rsid w:val="00301F45"/>
    <w:rsid w:val="0030207F"/>
    <w:rsid w:val="00302331"/>
    <w:rsid w:val="003024E7"/>
    <w:rsid w:val="003027E7"/>
    <w:rsid w:val="00302AFB"/>
    <w:rsid w:val="00302B0A"/>
    <w:rsid w:val="00302C02"/>
    <w:rsid w:val="00302C53"/>
    <w:rsid w:val="00302DEA"/>
    <w:rsid w:val="00303136"/>
    <w:rsid w:val="00303275"/>
    <w:rsid w:val="00303406"/>
    <w:rsid w:val="00303826"/>
    <w:rsid w:val="003038EF"/>
    <w:rsid w:val="00303995"/>
    <w:rsid w:val="00303BD6"/>
    <w:rsid w:val="00303C04"/>
    <w:rsid w:val="00303C5F"/>
    <w:rsid w:val="00303DD2"/>
    <w:rsid w:val="00303F25"/>
    <w:rsid w:val="00303FEC"/>
    <w:rsid w:val="00304001"/>
    <w:rsid w:val="00304200"/>
    <w:rsid w:val="00304386"/>
    <w:rsid w:val="00304422"/>
    <w:rsid w:val="003045F4"/>
    <w:rsid w:val="0030474D"/>
    <w:rsid w:val="003049DE"/>
    <w:rsid w:val="00304BB7"/>
    <w:rsid w:val="00304C9D"/>
    <w:rsid w:val="00304E40"/>
    <w:rsid w:val="00304F6E"/>
    <w:rsid w:val="0030508B"/>
    <w:rsid w:val="003050AD"/>
    <w:rsid w:val="003053EC"/>
    <w:rsid w:val="00305497"/>
    <w:rsid w:val="00305506"/>
    <w:rsid w:val="003057FB"/>
    <w:rsid w:val="00305CB1"/>
    <w:rsid w:val="00305CD2"/>
    <w:rsid w:val="00305DB8"/>
    <w:rsid w:val="00305DFE"/>
    <w:rsid w:val="0030600A"/>
    <w:rsid w:val="00306102"/>
    <w:rsid w:val="00306201"/>
    <w:rsid w:val="0030642D"/>
    <w:rsid w:val="00306AE1"/>
    <w:rsid w:val="00306D0B"/>
    <w:rsid w:val="00306D3B"/>
    <w:rsid w:val="00306E8A"/>
    <w:rsid w:val="00306F44"/>
    <w:rsid w:val="00306F95"/>
    <w:rsid w:val="00307313"/>
    <w:rsid w:val="0030734C"/>
    <w:rsid w:val="00307557"/>
    <w:rsid w:val="0030776E"/>
    <w:rsid w:val="003077E2"/>
    <w:rsid w:val="003078F2"/>
    <w:rsid w:val="00307CA8"/>
    <w:rsid w:val="00307D0C"/>
    <w:rsid w:val="0031065F"/>
    <w:rsid w:val="00310739"/>
    <w:rsid w:val="003107B2"/>
    <w:rsid w:val="00310891"/>
    <w:rsid w:val="003108BF"/>
    <w:rsid w:val="00310965"/>
    <w:rsid w:val="00310D35"/>
    <w:rsid w:val="00310DB8"/>
    <w:rsid w:val="00310E18"/>
    <w:rsid w:val="00311172"/>
    <w:rsid w:val="0031126B"/>
    <w:rsid w:val="003114DA"/>
    <w:rsid w:val="00311684"/>
    <w:rsid w:val="003117E0"/>
    <w:rsid w:val="00311A6D"/>
    <w:rsid w:val="00311AA0"/>
    <w:rsid w:val="00311BE8"/>
    <w:rsid w:val="00311BFB"/>
    <w:rsid w:val="00311D5B"/>
    <w:rsid w:val="00311D6A"/>
    <w:rsid w:val="00311F33"/>
    <w:rsid w:val="0031203A"/>
    <w:rsid w:val="00312131"/>
    <w:rsid w:val="0031214A"/>
    <w:rsid w:val="0031251F"/>
    <w:rsid w:val="00312591"/>
    <w:rsid w:val="00312B59"/>
    <w:rsid w:val="00312CDE"/>
    <w:rsid w:val="00312D27"/>
    <w:rsid w:val="0031334E"/>
    <w:rsid w:val="003133BB"/>
    <w:rsid w:val="00313433"/>
    <w:rsid w:val="00313603"/>
    <w:rsid w:val="00313862"/>
    <w:rsid w:val="00313A22"/>
    <w:rsid w:val="00313B4F"/>
    <w:rsid w:val="00314050"/>
    <w:rsid w:val="003142C4"/>
    <w:rsid w:val="00314374"/>
    <w:rsid w:val="0031438D"/>
    <w:rsid w:val="003143CD"/>
    <w:rsid w:val="003147F6"/>
    <w:rsid w:val="0031482D"/>
    <w:rsid w:val="003148B7"/>
    <w:rsid w:val="003148BA"/>
    <w:rsid w:val="00314A7A"/>
    <w:rsid w:val="00314C76"/>
    <w:rsid w:val="00314F04"/>
    <w:rsid w:val="00314F06"/>
    <w:rsid w:val="00315368"/>
    <w:rsid w:val="003159D5"/>
    <w:rsid w:val="00315C18"/>
    <w:rsid w:val="00315C39"/>
    <w:rsid w:val="00315E10"/>
    <w:rsid w:val="00315ED2"/>
    <w:rsid w:val="00315FF9"/>
    <w:rsid w:val="00316197"/>
    <w:rsid w:val="0031622E"/>
    <w:rsid w:val="003162E6"/>
    <w:rsid w:val="003164C4"/>
    <w:rsid w:val="0031659C"/>
    <w:rsid w:val="0031671B"/>
    <w:rsid w:val="003167C5"/>
    <w:rsid w:val="00316AB4"/>
    <w:rsid w:val="00316AD3"/>
    <w:rsid w:val="00316E9F"/>
    <w:rsid w:val="00316F30"/>
    <w:rsid w:val="003170A7"/>
    <w:rsid w:val="00317271"/>
    <w:rsid w:val="003172AD"/>
    <w:rsid w:val="003173D9"/>
    <w:rsid w:val="0031742F"/>
    <w:rsid w:val="003174F7"/>
    <w:rsid w:val="00317770"/>
    <w:rsid w:val="00317934"/>
    <w:rsid w:val="00317A67"/>
    <w:rsid w:val="00317A9C"/>
    <w:rsid w:val="00317CF1"/>
    <w:rsid w:val="00317DA5"/>
    <w:rsid w:val="00317E4D"/>
    <w:rsid w:val="00317E70"/>
    <w:rsid w:val="00317E90"/>
    <w:rsid w:val="00317F5D"/>
    <w:rsid w:val="00320239"/>
    <w:rsid w:val="0032024F"/>
    <w:rsid w:val="00320699"/>
    <w:rsid w:val="003206B3"/>
    <w:rsid w:val="003206BA"/>
    <w:rsid w:val="00320852"/>
    <w:rsid w:val="00320896"/>
    <w:rsid w:val="00320A4F"/>
    <w:rsid w:val="00320B54"/>
    <w:rsid w:val="00320F8D"/>
    <w:rsid w:val="0032102F"/>
    <w:rsid w:val="003213B9"/>
    <w:rsid w:val="00321502"/>
    <w:rsid w:val="00321744"/>
    <w:rsid w:val="003219B7"/>
    <w:rsid w:val="003219E1"/>
    <w:rsid w:val="00321B2F"/>
    <w:rsid w:val="00321BD3"/>
    <w:rsid w:val="00321C64"/>
    <w:rsid w:val="00321EE5"/>
    <w:rsid w:val="00321F94"/>
    <w:rsid w:val="003223A4"/>
    <w:rsid w:val="003224FD"/>
    <w:rsid w:val="00322532"/>
    <w:rsid w:val="00322A36"/>
    <w:rsid w:val="00322B36"/>
    <w:rsid w:val="00322E70"/>
    <w:rsid w:val="00322FBD"/>
    <w:rsid w:val="003230A4"/>
    <w:rsid w:val="003230C0"/>
    <w:rsid w:val="00323195"/>
    <w:rsid w:val="0032319D"/>
    <w:rsid w:val="00323211"/>
    <w:rsid w:val="003233CF"/>
    <w:rsid w:val="0032347D"/>
    <w:rsid w:val="003238A9"/>
    <w:rsid w:val="00323935"/>
    <w:rsid w:val="00323960"/>
    <w:rsid w:val="00323BEB"/>
    <w:rsid w:val="00323C92"/>
    <w:rsid w:val="00323E75"/>
    <w:rsid w:val="003240DA"/>
    <w:rsid w:val="0032464C"/>
    <w:rsid w:val="00324686"/>
    <w:rsid w:val="00324AE0"/>
    <w:rsid w:val="00324B31"/>
    <w:rsid w:val="00324BE7"/>
    <w:rsid w:val="0032566F"/>
    <w:rsid w:val="003256BD"/>
    <w:rsid w:val="00325867"/>
    <w:rsid w:val="0032592D"/>
    <w:rsid w:val="00325A46"/>
    <w:rsid w:val="0032621B"/>
    <w:rsid w:val="0032652B"/>
    <w:rsid w:val="00326659"/>
    <w:rsid w:val="00326712"/>
    <w:rsid w:val="0032680B"/>
    <w:rsid w:val="0032688E"/>
    <w:rsid w:val="003268DC"/>
    <w:rsid w:val="00326957"/>
    <w:rsid w:val="00326A48"/>
    <w:rsid w:val="00326E44"/>
    <w:rsid w:val="00327040"/>
    <w:rsid w:val="00327062"/>
    <w:rsid w:val="00327120"/>
    <w:rsid w:val="003274D0"/>
    <w:rsid w:val="00327645"/>
    <w:rsid w:val="003277B0"/>
    <w:rsid w:val="00327CF4"/>
    <w:rsid w:val="00327FD3"/>
    <w:rsid w:val="00330113"/>
    <w:rsid w:val="003301EA"/>
    <w:rsid w:val="003302E7"/>
    <w:rsid w:val="00330364"/>
    <w:rsid w:val="00330471"/>
    <w:rsid w:val="003304BF"/>
    <w:rsid w:val="003306B3"/>
    <w:rsid w:val="003306BD"/>
    <w:rsid w:val="003306DC"/>
    <w:rsid w:val="00330926"/>
    <w:rsid w:val="003309D8"/>
    <w:rsid w:val="00330A7F"/>
    <w:rsid w:val="00330B66"/>
    <w:rsid w:val="00330C2D"/>
    <w:rsid w:val="00330E33"/>
    <w:rsid w:val="00330F85"/>
    <w:rsid w:val="003313E1"/>
    <w:rsid w:val="003315DC"/>
    <w:rsid w:val="00331639"/>
    <w:rsid w:val="00331919"/>
    <w:rsid w:val="003319E3"/>
    <w:rsid w:val="00331A7C"/>
    <w:rsid w:val="00331B8E"/>
    <w:rsid w:val="00331CB9"/>
    <w:rsid w:val="00331DF2"/>
    <w:rsid w:val="00331F87"/>
    <w:rsid w:val="00331FAB"/>
    <w:rsid w:val="00332259"/>
    <w:rsid w:val="003322BC"/>
    <w:rsid w:val="00332391"/>
    <w:rsid w:val="00332563"/>
    <w:rsid w:val="003325AB"/>
    <w:rsid w:val="00332A28"/>
    <w:rsid w:val="00332A73"/>
    <w:rsid w:val="00332C62"/>
    <w:rsid w:val="00332CA8"/>
    <w:rsid w:val="00332D0A"/>
    <w:rsid w:val="00332E2A"/>
    <w:rsid w:val="00332FCE"/>
    <w:rsid w:val="00333049"/>
    <w:rsid w:val="003330A0"/>
    <w:rsid w:val="0033331E"/>
    <w:rsid w:val="00333810"/>
    <w:rsid w:val="0033397A"/>
    <w:rsid w:val="00333B57"/>
    <w:rsid w:val="00333BAD"/>
    <w:rsid w:val="00333D86"/>
    <w:rsid w:val="00333EF1"/>
    <w:rsid w:val="00334096"/>
    <w:rsid w:val="003342D6"/>
    <w:rsid w:val="003343BC"/>
    <w:rsid w:val="003344F3"/>
    <w:rsid w:val="00334512"/>
    <w:rsid w:val="00334859"/>
    <w:rsid w:val="003348C5"/>
    <w:rsid w:val="003348EC"/>
    <w:rsid w:val="003349DA"/>
    <w:rsid w:val="00334B0D"/>
    <w:rsid w:val="00334BE3"/>
    <w:rsid w:val="00334CD8"/>
    <w:rsid w:val="00334F06"/>
    <w:rsid w:val="00334F93"/>
    <w:rsid w:val="00335323"/>
    <w:rsid w:val="00335373"/>
    <w:rsid w:val="0033538D"/>
    <w:rsid w:val="00335802"/>
    <w:rsid w:val="00335BBC"/>
    <w:rsid w:val="00335F7D"/>
    <w:rsid w:val="003363D6"/>
    <w:rsid w:val="00336493"/>
    <w:rsid w:val="003365EF"/>
    <w:rsid w:val="0033660A"/>
    <w:rsid w:val="003366E3"/>
    <w:rsid w:val="00336A1D"/>
    <w:rsid w:val="00336A6A"/>
    <w:rsid w:val="00336A70"/>
    <w:rsid w:val="00336B17"/>
    <w:rsid w:val="00336B21"/>
    <w:rsid w:val="00336C57"/>
    <w:rsid w:val="00336CAB"/>
    <w:rsid w:val="003370F9"/>
    <w:rsid w:val="003375E2"/>
    <w:rsid w:val="00337653"/>
    <w:rsid w:val="00337703"/>
    <w:rsid w:val="00337725"/>
    <w:rsid w:val="00337D68"/>
    <w:rsid w:val="00337E69"/>
    <w:rsid w:val="00337EC5"/>
    <w:rsid w:val="00337F99"/>
    <w:rsid w:val="0034008D"/>
    <w:rsid w:val="0034037B"/>
    <w:rsid w:val="00340579"/>
    <w:rsid w:val="00340582"/>
    <w:rsid w:val="00340589"/>
    <w:rsid w:val="00340699"/>
    <w:rsid w:val="003409CB"/>
    <w:rsid w:val="00340F9A"/>
    <w:rsid w:val="00340FE9"/>
    <w:rsid w:val="00341065"/>
    <w:rsid w:val="003410DC"/>
    <w:rsid w:val="00341507"/>
    <w:rsid w:val="0034157A"/>
    <w:rsid w:val="003415C5"/>
    <w:rsid w:val="0034165A"/>
    <w:rsid w:val="003416EB"/>
    <w:rsid w:val="0034180D"/>
    <w:rsid w:val="003418C9"/>
    <w:rsid w:val="00341B27"/>
    <w:rsid w:val="00341E0D"/>
    <w:rsid w:val="00341F8F"/>
    <w:rsid w:val="00342122"/>
    <w:rsid w:val="00342167"/>
    <w:rsid w:val="00342357"/>
    <w:rsid w:val="003423ED"/>
    <w:rsid w:val="003423F2"/>
    <w:rsid w:val="00342458"/>
    <w:rsid w:val="00342579"/>
    <w:rsid w:val="003425AE"/>
    <w:rsid w:val="003428FD"/>
    <w:rsid w:val="0034296B"/>
    <w:rsid w:val="0034296E"/>
    <w:rsid w:val="00342CA0"/>
    <w:rsid w:val="00342ECD"/>
    <w:rsid w:val="00342FE6"/>
    <w:rsid w:val="003430F4"/>
    <w:rsid w:val="00343121"/>
    <w:rsid w:val="003432A1"/>
    <w:rsid w:val="0034394A"/>
    <w:rsid w:val="003439BC"/>
    <w:rsid w:val="003439DB"/>
    <w:rsid w:val="00343B91"/>
    <w:rsid w:val="00343BD4"/>
    <w:rsid w:val="00343FD5"/>
    <w:rsid w:val="00344070"/>
    <w:rsid w:val="003441D6"/>
    <w:rsid w:val="00344244"/>
    <w:rsid w:val="00344270"/>
    <w:rsid w:val="0034435C"/>
    <w:rsid w:val="003444BA"/>
    <w:rsid w:val="0034456D"/>
    <w:rsid w:val="003445AC"/>
    <w:rsid w:val="00344641"/>
    <w:rsid w:val="003448F6"/>
    <w:rsid w:val="00344926"/>
    <w:rsid w:val="00344929"/>
    <w:rsid w:val="00344BB8"/>
    <w:rsid w:val="00344D64"/>
    <w:rsid w:val="00344D69"/>
    <w:rsid w:val="00344E11"/>
    <w:rsid w:val="00344F7C"/>
    <w:rsid w:val="003455A5"/>
    <w:rsid w:val="0034576D"/>
    <w:rsid w:val="003457EB"/>
    <w:rsid w:val="00345858"/>
    <w:rsid w:val="00345926"/>
    <w:rsid w:val="003459E4"/>
    <w:rsid w:val="00345A2E"/>
    <w:rsid w:val="003461B2"/>
    <w:rsid w:val="00346269"/>
    <w:rsid w:val="00346363"/>
    <w:rsid w:val="00346385"/>
    <w:rsid w:val="0034642C"/>
    <w:rsid w:val="00346541"/>
    <w:rsid w:val="003465AA"/>
    <w:rsid w:val="00346707"/>
    <w:rsid w:val="003467AA"/>
    <w:rsid w:val="00346907"/>
    <w:rsid w:val="0034699B"/>
    <w:rsid w:val="00346A2E"/>
    <w:rsid w:val="00346AB3"/>
    <w:rsid w:val="00346B1E"/>
    <w:rsid w:val="00346D25"/>
    <w:rsid w:val="00346FBC"/>
    <w:rsid w:val="00347008"/>
    <w:rsid w:val="003472C9"/>
    <w:rsid w:val="00347363"/>
    <w:rsid w:val="00347A48"/>
    <w:rsid w:val="00347B00"/>
    <w:rsid w:val="00347B8A"/>
    <w:rsid w:val="00347D35"/>
    <w:rsid w:val="00347EFE"/>
    <w:rsid w:val="00350045"/>
    <w:rsid w:val="0035010A"/>
    <w:rsid w:val="00350421"/>
    <w:rsid w:val="00350617"/>
    <w:rsid w:val="003507F8"/>
    <w:rsid w:val="00350922"/>
    <w:rsid w:val="0035092E"/>
    <w:rsid w:val="003509D8"/>
    <w:rsid w:val="00350B14"/>
    <w:rsid w:val="00350B75"/>
    <w:rsid w:val="00350CAE"/>
    <w:rsid w:val="00350E4C"/>
    <w:rsid w:val="00350E72"/>
    <w:rsid w:val="003512FC"/>
    <w:rsid w:val="00351875"/>
    <w:rsid w:val="003519FA"/>
    <w:rsid w:val="00351D0D"/>
    <w:rsid w:val="00351D40"/>
    <w:rsid w:val="00351E1C"/>
    <w:rsid w:val="00351E79"/>
    <w:rsid w:val="003520AC"/>
    <w:rsid w:val="0035235B"/>
    <w:rsid w:val="003526C8"/>
    <w:rsid w:val="003527B0"/>
    <w:rsid w:val="003527B7"/>
    <w:rsid w:val="00352A67"/>
    <w:rsid w:val="00352B38"/>
    <w:rsid w:val="00352C41"/>
    <w:rsid w:val="00352E82"/>
    <w:rsid w:val="00353111"/>
    <w:rsid w:val="0035315F"/>
    <w:rsid w:val="0035327D"/>
    <w:rsid w:val="003532D8"/>
    <w:rsid w:val="003532DD"/>
    <w:rsid w:val="0035332E"/>
    <w:rsid w:val="00353528"/>
    <w:rsid w:val="0035355B"/>
    <w:rsid w:val="003535E9"/>
    <w:rsid w:val="0035374B"/>
    <w:rsid w:val="0035374D"/>
    <w:rsid w:val="00353976"/>
    <w:rsid w:val="00353C0C"/>
    <w:rsid w:val="00353C50"/>
    <w:rsid w:val="00353CBF"/>
    <w:rsid w:val="00353F1D"/>
    <w:rsid w:val="00353FB5"/>
    <w:rsid w:val="0035426C"/>
    <w:rsid w:val="00354277"/>
    <w:rsid w:val="003544DD"/>
    <w:rsid w:val="003545F5"/>
    <w:rsid w:val="003547CD"/>
    <w:rsid w:val="003548D6"/>
    <w:rsid w:val="003549D0"/>
    <w:rsid w:val="00355043"/>
    <w:rsid w:val="00355508"/>
    <w:rsid w:val="00355CF8"/>
    <w:rsid w:val="00355D67"/>
    <w:rsid w:val="003562CF"/>
    <w:rsid w:val="00356365"/>
    <w:rsid w:val="003566ED"/>
    <w:rsid w:val="0035682F"/>
    <w:rsid w:val="00356920"/>
    <w:rsid w:val="00356A31"/>
    <w:rsid w:val="00356C41"/>
    <w:rsid w:val="00356E56"/>
    <w:rsid w:val="00356FF7"/>
    <w:rsid w:val="00357201"/>
    <w:rsid w:val="0035734E"/>
    <w:rsid w:val="003573ED"/>
    <w:rsid w:val="0035773F"/>
    <w:rsid w:val="00357766"/>
    <w:rsid w:val="003577E7"/>
    <w:rsid w:val="00357A40"/>
    <w:rsid w:val="00357A61"/>
    <w:rsid w:val="00357AC5"/>
    <w:rsid w:val="00357B4F"/>
    <w:rsid w:val="00357D5F"/>
    <w:rsid w:val="00357DEF"/>
    <w:rsid w:val="00357E9A"/>
    <w:rsid w:val="00357F7E"/>
    <w:rsid w:val="00357FA2"/>
    <w:rsid w:val="00360080"/>
    <w:rsid w:val="00360369"/>
    <w:rsid w:val="00360411"/>
    <w:rsid w:val="003605E8"/>
    <w:rsid w:val="00360787"/>
    <w:rsid w:val="003607E2"/>
    <w:rsid w:val="0036088D"/>
    <w:rsid w:val="003608A3"/>
    <w:rsid w:val="00360905"/>
    <w:rsid w:val="00360F2C"/>
    <w:rsid w:val="00361329"/>
    <w:rsid w:val="00361359"/>
    <w:rsid w:val="00361386"/>
    <w:rsid w:val="0036170A"/>
    <w:rsid w:val="0036177B"/>
    <w:rsid w:val="00361827"/>
    <w:rsid w:val="00361B25"/>
    <w:rsid w:val="00361B6B"/>
    <w:rsid w:val="00361C15"/>
    <w:rsid w:val="00361E19"/>
    <w:rsid w:val="003620F9"/>
    <w:rsid w:val="00362408"/>
    <w:rsid w:val="003628B9"/>
    <w:rsid w:val="003628BD"/>
    <w:rsid w:val="003628EC"/>
    <w:rsid w:val="00362A5A"/>
    <w:rsid w:val="00362A62"/>
    <w:rsid w:val="00362B38"/>
    <w:rsid w:val="00362B7A"/>
    <w:rsid w:val="00362C12"/>
    <w:rsid w:val="00362C8E"/>
    <w:rsid w:val="00362DA7"/>
    <w:rsid w:val="00362E1D"/>
    <w:rsid w:val="00362E2D"/>
    <w:rsid w:val="00362FA5"/>
    <w:rsid w:val="00363094"/>
    <w:rsid w:val="0036314D"/>
    <w:rsid w:val="00363254"/>
    <w:rsid w:val="00363400"/>
    <w:rsid w:val="0036342B"/>
    <w:rsid w:val="0036370D"/>
    <w:rsid w:val="0036373C"/>
    <w:rsid w:val="003637DC"/>
    <w:rsid w:val="00363A69"/>
    <w:rsid w:val="00363BB6"/>
    <w:rsid w:val="00363DE0"/>
    <w:rsid w:val="00363E9B"/>
    <w:rsid w:val="00364351"/>
    <w:rsid w:val="003648A7"/>
    <w:rsid w:val="003649DE"/>
    <w:rsid w:val="00364D69"/>
    <w:rsid w:val="00364D8B"/>
    <w:rsid w:val="00364E94"/>
    <w:rsid w:val="00365086"/>
    <w:rsid w:val="003651E5"/>
    <w:rsid w:val="0036526B"/>
    <w:rsid w:val="003652D1"/>
    <w:rsid w:val="0036530E"/>
    <w:rsid w:val="003654A3"/>
    <w:rsid w:val="00365593"/>
    <w:rsid w:val="003656FD"/>
    <w:rsid w:val="003657BF"/>
    <w:rsid w:val="00365AF6"/>
    <w:rsid w:val="00365B14"/>
    <w:rsid w:val="00365C52"/>
    <w:rsid w:val="00365D65"/>
    <w:rsid w:val="00365E6C"/>
    <w:rsid w:val="00365FA7"/>
    <w:rsid w:val="0036602B"/>
    <w:rsid w:val="003660FD"/>
    <w:rsid w:val="00366153"/>
    <w:rsid w:val="0036622C"/>
    <w:rsid w:val="003667F1"/>
    <w:rsid w:val="00366B24"/>
    <w:rsid w:val="00366DC4"/>
    <w:rsid w:val="00366F38"/>
    <w:rsid w:val="0036702D"/>
    <w:rsid w:val="003670FF"/>
    <w:rsid w:val="00367160"/>
    <w:rsid w:val="003673FA"/>
    <w:rsid w:val="0036748A"/>
    <w:rsid w:val="003675E5"/>
    <w:rsid w:val="00367623"/>
    <w:rsid w:val="0036764A"/>
    <w:rsid w:val="003676AE"/>
    <w:rsid w:val="0036778E"/>
    <w:rsid w:val="003677F4"/>
    <w:rsid w:val="00367960"/>
    <w:rsid w:val="00367B7F"/>
    <w:rsid w:val="00367D80"/>
    <w:rsid w:val="00370113"/>
    <w:rsid w:val="00370392"/>
    <w:rsid w:val="003705B0"/>
    <w:rsid w:val="00370AA1"/>
    <w:rsid w:val="00370BEE"/>
    <w:rsid w:val="00370D26"/>
    <w:rsid w:val="00370E1C"/>
    <w:rsid w:val="00370EFD"/>
    <w:rsid w:val="00370FF7"/>
    <w:rsid w:val="003710B2"/>
    <w:rsid w:val="003711F0"/>
    <w:rsid w:val="00371214"/>
    <w:rsid w:val="0037121D"/>
    <w:rsid w:val="003713CB"/>
    <w:rsid w:val="0037160C"/>
    <w:rsid w:val="0037165E"/>
    <w:rsid w:val="003716FD"/>
    <w:rsid w:val="0037170D"/>
    <w:rsid w:val="0037173D"/>
    <w:rsid w:val="0037177C"/>
    <w:rsid w:val="003717E3"/>
    <w:rsid w:val="0037182C"/>
    <w:rsid w:val="003718AD"/>
    <w:rsid w:val="003718CD"/>
    <w:rsid w:val="00371A12"/>
    <w:rsid w:val="00371A5E"/>
    <w:rsid w:val="00371CD4"/>
    <w:rsid w:val="00371DC9"/>
    <w:rsid w:val="00372048"/>
    <w:rsid w:val="00372078"/>
    <w:rsid w:val="00372094"/>
    <w:rsid w:val="0037209D"/>
    <w:rsid w:val="00372192"/>
    <w:rsid w:val="0037221E"/>
    <w:rsid w:val="0037226A"/>
    <w:rsid w:val="003723EB"/>
    <w:rsid w:val="0037248A"/>
    <w:rsid w:val="003726A6"/>
    <w:rsid w:val="00372885"/>
    <w:rsid w:val="00372A57"/>
    <w:rsid w:val="00372A8A"/>
    <w:rsid w:val="00372AF9"/>
    <w:rsid w:val="00372B30"/>
    <w:rsid w:val="00372BDB"/>
    <w:rsid w:val="00372CAF"/>
    <w:rsid w:val="00372F11"/>
    <w:rsid w:val="00372F9F"/>
    <w:rsid w:val="00373186"/>
    <w:rsid w:val="00373593"/>
    <w:rsid w:val="003735D6"/>
    <w:rsid w:val="003735FF"/>
    <w:rsid w:val="0037368B"/>
    <w:rsid w:val="00373A58"/>
    <w:rsid w:val="00373A73"/>
    <w:rsid w:val="00373DA9"/>
    <w:rsid w:val="00373E98"/>
    <w:rsid w:val="003743EC"/>
    <w:rsid w:val="003745F3"/>
    <w:rsid w:val="0037476D"/>
    <w:rsid w:val="003747C2"/>
    <w:rsid w:val="00374AE9"/>
    <w:rsid w:val="00374B7B"/>
    <w:rsid w:val="00374BD6"/>
    <w:rsid w:val="00374C1C"/>
    <w:rsid w:val="00374C6C"/>
    <w:rsid w:val="00374C97"/>
    <w:rsid w:val="00374CDB"/>
    <w:rsid w:val="00374CF3"/>
    <w:rsid w:val="00374D3F"/>
    <w:rsid w:val="00374D67"/>
    <w:rsid w:val="00374DA4"/>
    <w:rsid w:val="00374E72"/>
    <w:rsid w:val="00374E95"/>
    <w:rsid w:val="00374ED3"/>
    <w:rsid w:val="00374FCB"/>
    <w:rsid w:val="00375041"/>
    <w:rsid w:val="00375143"/>
    <w:rsid w:val="00375144"/>
    <w:rsid w:val="00375165"/>
    <w:rsid w:val="00375553"/>
    <w:rsid w:val="003756B6"/>
    <w:rsid w:val="00375760"/>
    <w:rsid w:val="0037580F"/>
    <w:rsid w:val="00375959"/>
    <w:rsid w:val="00375A66"/>
    <w:rsid w:val="00375BCF"/>
    <w:rsid w:val="00375BE1"/>
    <w:rsid w:val="00375C17"/>
    <w:rsid w:val="00375CC5"/>
    <w:rsid w:val="00375D1B"/>
    <w:rsid w:val="00375EE1"/>
    <w:rsid w:val="00375F5D"/>
    <w:rsid w:val="0037606E"/>
    <w:rsid w:val="00376246"/>
    <w:rsid w:val="0037629B"/>
    <w:rsid w:val="003765A0"/>
    <w:rsid w:val="003765A5"/>
    <w:rsid w:val="003765B5"/>
    <w:rsid w:val="0037663A"/>
    <w:rsid w:val="003767E1"/>
    <w:rsid w:val="00376809"/>
    <w:rsid w:val="0037680F"/>
    <w:rsid w:val="003769B5"/>
    <w:rsid w:val="00376ADA"/>
    <w:rsid w:val="00376DE7"/>
    <w:rsid w:val="00377119"/>
    <w:rsid w:val="003772B1"/>
    <w:rsid w:val="003772CF"/>
    <w:rsid w:val="003776F9"/>
    <w:rsid w:val="00377855"/>
    <w:rsid w:val="00377A54"/>
    <w:rsid w:val="00377C50"/>
    <w:rsid w:val="00377D05"/>
    <w:rsid w:val="00377D99"/>
    <w:rsid w:val="00377E44"/>
    <w:rsid w:val="00377EBA"/>
    <w:rsid w:val="00377FA0"/>
    <w:rsid w:val="0038014D"/>
    <w:rsid w:val="00380195"/>
    <w:rsid w:val="003802B2"/>
    <w:rsid w:val="003807A0"/>
    <w:rsid w:val="003807CC"/>
    <w:rsid w:val="00380A46"/>
    <w:rsid w:val="00380AA2"/>
    <w:rsid w:val="00380C1C"/>
    <w:rsid w:val="00380CE5"/>
    <w:rsid w:val="00380F4B"/>
    <w:rsid w:val="00380FE8"/>
    <w:rsid w:val="003812D3"/>
    <w:rsid w:val="003815F6"/>
    <w:rsid w:val="00381745"/>
    <w:rsid w:val="00381770"/>
    <w:rsid w:val="00381939"/>
    <w:rsid w:val="00381BD1"/>
    <w:rsid w:val="00381BDE"/>
    <w:rsid w:val="00381CA2"/>
    <w:rsid w:val="00381DCA"/>
    <w:rsid w:val="00381E0E"/>
    <w:rsid w:val="00381E1C"/>
    <w:rsid w:val="003820CD"/>
    <w:rsid w:val="00382224"/>
    <w:rsid w:val="0038226A"/>
    <w:rsid w:val="003822D8"/>
    <w:rsid w:val="003822FA"/>
    <w:rsid w:val="00382350"/>
    <w:rsid w:val="0038241C"/>
    <w:rsid w:val="00382674"/>
    <w:rsid w:val="00382684"/>
    <w:rsid w:val="003827DB"/>
    <w:rsid w:val="003829AD"/>
    <w:rsid w:val="00382D03"/>
    <w:rsid w:val="00382D8D"/>
    <w:rsid w:val="00382E19"/>
    <w:rsid w:val="00382F18"/>
    <w:rsid w:val="00382F83"/>
    <w:rsid w:val="00383425"/>
    <w:rsid w:val="00383501"/>
    <w:rsid w:val="0038358C"/>
    <w:rsid w:val="003835B7"/>
    <w:rsid w:val="0038363E"/>
    <w:rsid w:val="0038367A"/>
    <w:rsid w:val="003836EB"/>
    <w:rsid w:val="00383C73"/>
    <w:rsid w:val="00383D27"/>
    <w:rsid w:val="00383DB4"/>
    <w:rsid w:val="00383ECA"/>
    <w:rsid w:val="0038462E"/>
    <w:rsid w:val="0038473E"/>
    <w:rsid w:val="0038487E"/>
    <w:rsid w:val="00384C7D"/>
    <w:rsid w:val="00384D6A"/>
    <w:rsid w:val="00384E1C"/>
    <w:rsid w:val="00384E4C"/>
    <w:rsid w:val="00384E54"/>
    <w:rsid w:val="00384F94"/>
    <w:rsid w:val="003852A6"/>
    <w:rsid w:val="003853D9"/>
    <w:rsid w:val="003853F4"/>
    <w:rsid w:val="003854BB"/>
    <w:rsid w:val="003854FC"/>
    <w:rsid w:val="0038553C"/>
    <w:rsid w:val="0038570C"/>
    <w:rsid w:val="00385A56"/>
    <w:rsid w:val="00385AA6"/>
    <w:rsid w:val="00385B2A"/>
    <w:rsid w:val="00385C5D"/>
    <w:rsid w:val="00385D7F"/>
    <w:rsid w:val="0038635B"/>
    <w:rsid w:val="0038647B"/>
    <w:rsid w:val="003864C7"/>
    <w:rsid w:val="00386618"/>
    <w:rsid w:val="0038668B"/>
    <w:rsid w:val="003866E4"/>
    <w:rsid w:val="0038674E"/>
    <w:rsid w:val="00386A99"/>
    <w:rsid w:val="00386BAC"/>
    <w:rsid w:val="00386BC6"/>
    <w:rsid w:val="00386CEE"/>
    <w:rsid w:val="00386FDC"/>
    <w:rsid w:val="003870DC"/>
    <w:rsid w:val="003871BE"/>
    <w:rsid w:val="003871CF"/>
    <w:rsid w:val="0038736C"/>
    <w:rsid w:val="0038738D"/>
    <w:rsid w:val="003873BC"/>
    <w:rsid w:val="003875BA"/>
    <w:rsid w:val="00387613"/>
    <w:rsid w:val="0038774E"/>
    <w:rsid w:val="00387AF4"/>
    <w:rsid w:val="00387B98"/>
    <w:rsid w:val="00387BBD"/>
    <w:rsid w:val="00387C63"/>
    <w:rsid w:val="00387FE0"/>
    <w:rsid w:val="003901D7"/>
    <w:rsid w:val="003901E2"/>
    <w:rsid w:val="003902AF"/>
    <w:rsid w:val="0039050B"/>
    <w:rsid w:val="00390704"/>
    <w:rsid w:val="003907FD"/>
    <w:rsid w:val="00390C48"/>
    <w:rsid w:val="00390C82"/>
    <w:rsid w:val="00391144"/>
    <w:rsid w:val="00391470"/>
    <w:rsid w:val="003915ED"/>
    <w:rsid w:val="0039161E"/>
    <w:rsid w:val="003916DC"/>
    <w:rsid w:val="003917D8"/>
    <w:rsid w:val="00391AE5"/>
    <w:rsid w:val="00391D31"/>
    <w:rsid w:val="00391F03"/>
    <w:rsid w:val="00391F76"/>
    <w:rsid w:val="00392067"/>
    <w:rsid w:val="003920C8"/>
    <w:rsid w:val="0039214A"/>
    <w:rsid w:val="003923A5"/>
    <w:rsid w:val="00392414"/>
    <w:rsid w:val="00392418"/>
    <w:rsid w:val="00392690"/>
    <w:rsid w:val="0039294F"/>
    <w:rsid w:val="00392C29"/>
    <w:rsid w:val="00392EBC"/>
    <w:rsid w:val="0039301B"/>
    <w:rsid w:val="0039316A"/>
    <w:rsid w:val="00393353"/>
    <w:rsid w:val="0039342E"/>
    <w:rsid w:val="0039345A"/>
    <w:rsid w:val="00393579"/>
    <w:rsid w:val="0039373C"/>
    <w:rsid w:val="00393743"/>
    <w:rsid w:val="00393773"/>
    <w:rsid w:val="003937F0"/>
    <w:rsid w:val="0039386B"/>
    <w:rsid w:val="003938B5"/>
    <w:rsid w:val="003939BB"/>
    <w:rsid w:val="00393B06"/>
    <w:rsid w:val="00393B1E"/>
    <w:rsid w:val="00393B79"/>
    <w:rsid w:val="00393E20"/>
    <w:rsid w:val="00393E30"/>
    <w:rsid w:val="00394168"/>
    <w:rsid w:val="0039429D"/>
    <w:rsid w:val="00394366"/>
    <w:rsid w:val="00394419"/>
    <w:rsid w:val="0039449E"/>
    <w:rsid w:val="003944CC"/>
    <w:rsid w:val="00394633"/>
    <w:rsid w:val="0039466C"/>
    <w:rsid w:val="0039491B"/>
    <w:rsid w:val="00394947"/>
    <w:rsid w:val="0039494D"/>
    <w:rsid w:val="00394990"/>
    <w:rsid w:val="00394A22"/>
    <w:rsid w:val="00394CDA"/>
    <w:rsid w:val="00394E3B"/>
    <w:rsid w:val="00394E7E"/>
    <w:rsid w:val="00394F8A"/>
    <w:rsid w:val="0039505F"/>
    <w:rsid w:val="003954C8"/>
    <w:rsid w:val="00395660"/>
    <w:rsid w:val="00395780"/>
    <w:rsid w:val="00395784"/>
    <w:rsid w:val="00395817"/>
    <w:rsid w:val="003958D8"/>
    <w:rsid w:val="00395EBA"/>
    <w:rsid w:val="00396061"/>
    <w:rsid w:val="0039607C"/>
    <w:rsid w:val="003962EA"/>
    <w:rsid w:val="0039632A"/>
    <w:rsid w:val="00396424"/>
    <w:rsid w:val="003964D0"/>
    <w:rsid w:val="003966A0"/>
    <w:rsid w:val="00396917"/>
    <w:rsid w:val="0039692F"/>
    <w:rsid w:val="00396BDB"/>
    <w:rsid w:val="00396DCE"/>
    <w:rsid w:val="0039735E"/>
    <w:rsid w:val="00397626"/>
    <w:rsid w:val="003976B2"/>
    <w:rsid w:val="003976D9"/>
    <w:rsid w:val="0039786B"/>
    <w:rsid w:val="003978A7"/>
    <w:rsid w:val="00397938"/>
    <w:rsid w:val="00397A5C"/>
    <w:rsid w:val="00397C46"/>
    <w:rsid w:val="00397ECC"/>
    <w:rsid w:val="00397F02"/>
    <w:rsid w:val="003A00A9"/>
    <w:rsid w:val="003A0168"/>
    <w:rsid w:val="003A024D"/>
    <w:rsid w:val="003A02BE"/>
    <w:rsid w:val="003A02FE"/>
    <w:rsid w:val="003A039B"/>
    <w:rsid w:val="003A0514"/>
    <w:rsid w:val="003A055E"/>
    <w:rsid w:val="003A06BB"/>
    <w:rsid w:val="003A07BC"/>
    <w:rsid w:val="003A08BA"/>
    <w:rsid w:val="003A0918"/>
    <w:rsid w:val="003A092D"/>
    <w:rsid w:val="003A094C"/>
    <w:rsid w:val="003A096E"/>
    <w:rsid w:val="003A09A5"/>
    <w:rsid w:val="003A0AB8"/>
    <w:rsid w:val="003A0C69"/>
    <w:rsid w:val="003A0F54"/>
    <w:rsid w:val="003A0FB6"/>
    <w:rsid w:val="003A1347"/>
    <w:rsid w:val="003A1367"/>
    <w:rsid w:val="003A1693"/>
    <w:rsid w:val="003A16C7"/>
    <w:rsid w:val="003A17E2"/>
    <w:rsid w:val="003A1860"/>
    <w:rsid w:val="003A1D59"/>
    <w:rsid w:val="003A1E61"/>
    <w:rsid w:val="003A1F5A"/>
    <w:rsid w:val="003A1FA4"/>
    <w:rsid w:val="003A2162"/>
    <w:rsid w:val="003A21A7"/>
    <w:rsid w:val="003A227C"/>
    <w:rsid w:val="003A2574"/>
    <w:rsid w:val="003A25E3"/>
    <w:rsid w:val="003A263B"/>
    <w:rsid w:val="003A2862"/>
    <w:rsid w:val="003A28EC"/>
    <w:rsid w:val="003A2AB1"/>
    <w:rsid w:val="003A2BE4"/>
    <w:rsid w:val="003A2C74"/>
    <w:rsid w:val="003A2C78"/>
    <w:rsid w:val="003A2D0D"/>
    <w:rsid w:val="003A2E53"/>
    <w:rsid w:val="003A3018"/>
    <w:rsid w:val="003A309A"/>
    <w:rsid w:val="003A30CB"/>
    <w:rsid w:val="003A30DE"/>
    <w:rsid w:val="003A31AE"/>
    <w:rsid w:val="003A329C"/>
    <w:rsid w:val="003A32AA"/>
    <w:rsid w:val="003A3378"/>
    <w:rsid w:val="003A3380"/>
    <w:rsid w:val="003A3392"/>
    <w:rsid w:val="003A34A0"/>
    <w:rsid w:val="003A3631"/>
    <w:rsid w:val="003A376B"/>
    <w:rsid w:val="003A39B8"/>
    <w:rsid w:val="003A3B41"/>
    <w:rsid w:val="003A3BDE"/>
    <w:rsid w:val="003A3C5A"/>
    <w:rsid w:val="003A3CE5"/>
    <w:rsid w:val="003A3D45"/>
    <w:rsid w:val="003A3E5A"/>
    <w:rsid w:val="003A3EE5"/>
    <w:rsid w:val="003A4031"/>
    <w:rsid w:val="003A40ED"/>
    <w:rsid w:val="003A4125"/>
    <w:rsid w:val="003A438F"/>
    <w:rsid w:val="003A490E"/>
    <w:rsid w:val="003A498A"/>
    <w:rsid w:val="003A49ED"/>
    <w:rsid w:val="003A49F8"/>
    <w:rsid w:val="003A4C45"/>
    <w:rsid w:val="003A4F33"/>
    <w:rsid w:val="003A4FE2"/>
    <w:rsid w:val="003A4FEB"/>
    <w:rsid w:val="003A50E2"/>
    <w:rsid w:val="003A514C"/>
    <w:rsid w:val="003A519D"/>
    <w:rsid w:val="003A527F"/>
    <w:rsid w:val="003A5315"/>
    <w:rsid w:val="003A53D1"/>
    <w:rsid w:val="003A540C"/>
    <w:rsid w:val="003A54A3"/>
    <w:rsid w:val="003A5637"/>
    <w:rsid w:val="003A5977"/>
    <w:rsid w:val="003A5A87"/>
    <w:rsid w:val="003A5B09"/>
    <w:rsid w:val="003A5CCD"/>
    <w:rsid w:val="003A5DC6"/>
    <w:rsid w:val="003A6122"/>
    <w:rsid w:val="003A67E4"/>
    <w:rsid w:val="003A6938"/>
    <w:rsid w:val="003A6947"/>
    <w:rsid w:val="003A69C1"/>
    <w:rsid w:val="003A6AB0"/>
    <w:rsid w:val="003A6C06"/>
    <w:rsid w:val="003A6C46"/>
    <w:rsid w:val="003A6C64"/>
    <w:rsid w:val="003A6D43"/>
    <w:rsid w:val="003A6D78"/>
    <w:rsid w:val="003A6D8C"/>
    <w:rsid w:val="003A6EF8"/>
    <w:rsid w:val="003A6F75"/>
    <w:rsid w:val="003A6F8B"/>
    <w:rsid w:val="003A7108"/>
    <w:rsid w:val="003A7253"/>
    <w:rsid w:val="003A734B"/>
    <w:rsid w:val="003A74D2"/>
    <w:rsid w:val="003A7604"/>
    <w:rsid w:val="003A7675"/>
    <w:rsid w:val="003A76E5"/>
    <w:rsid w:val="003A7701"/>
    <w:rsid w:val="003A78A9"/>
    <w:rsid w:val="003A7925"/>
    <w:rsid w:val="003A79D6"/>
    <w:rsid w:val="003A7C54"/>
    <w:rsid w:val="003A7CE9"/>
    <w:rsid w:val="003A7E6A"/>
    <w:rsid w:val="003A7E82"/>
    <w:rsid w:val="003B0007"/>
    <w:rsid w:val="003B00C0"/>
    <w:rsid w:val="003B0115"/>
    <w:rsid w:val="003B014A"/>
    <w:rsid w:val="003B018D"/>
    <w:rsid w:val="003B02EB"/>
    <w:rsid w:val="003B0386"/>
    <w:rsid w:val="003B03FE"/>
    <w:rsid w:val="003B049A"/>
    <w:rsid w:val="003B0555"/>
    <w:rsid w:val="003B05B0"/>
    <w:rsid w:val="003B06C6"/>
    <w:rsid w:val="003B0907"/>
    <w:rsid w:val="003B0946"/>
    <w:rsid w:val="003B09AC"/>
    <w:rsid w:val="003B0DEF"/>
    <w:rsid w:val="003B0E38"/>
    <w:rsid w:val="003B104A"/>
    <w:rsid w:val="003B11B8"/>
    <w:rsid w:val="003B15F5"/>
    <w:rsid w:val="003B1760"/>
    <w:rsid w:val="003B1784"/>
    <w:rsid w:val="003B17BA"/>
    <w:rsid w:val="003B1A90"/>
    <w:rsid w:val="003B1F31"/>
    <w:rsid w:val="003B1FFC"/>
    <w:rsid w:val="003B2161"/>
    <w:rsid w:val="003B21FB"/>
    <w:rsid w:val="003B2363"/>
    <w:rsid w:val="003B24C0"/>
    <w:rsid w:val="003B24C8"/>
    <w:rsid w:val="003B2538"/>
    <w:rsid w:val="003B25DB"/>
    <w:rsid w:val="003B2921"/>
    <w:rsid w:val="003B2CD3"/>
    <w:rsid w:val="003B2F2B"/>
    <w:rsid w:val="003B3155"/>
    <w:rsid w:val="003B31C4"/>
    <w:rsid w:val="003B3382"/>
    <w:rsid w:val="003B33AA"/>
    <w:rsid w:val="003B3474"/>
    <w:rsid w:val="003B34C9"/>
    <w:rsid w:val="003B35C3"/>
    <w:rsid w:val="003B367C"/>
    <w:rsid w:val="003B3717"/>
    <w:rsid w:val="003B37C5"/>
    <w:rsid w:val="003B3C20"/>
    <w:rsid w:val="003B3CC2"/>
    <w:rsid w:val="003B3F17"/>
    <w:rsid w:val="003B3FDA"/>
    <w:rsid w:val="003B42F4"/>
    <w:rsid w:val="003B4347"/>
    <w:rsid w:val="003B4530"/>
    <w:rsid w:val="003B4685"/>
    <w:rsid w:val="003B4824"/>
    <w:rsid w:val="003B487B"/>
    <w:rsid w:val="003B48FD"/>
    <w:rsid w:val="003B4A75"/>
    <w:rsid w:val="003B4C6A"/>
    <w:rsid w:val="003B4C8A"/>
    <w:rsid w:val="003B4C94"/>
    <w:rsid w:val="003B55E4"/>
    <w:rsid w:val="003B5620"/>
    <w:rsid w:val="003B56BE"/>
    <w:rsid w:val="003B57AC"/>
    <w:rsid w:val="003B57C2"/>
    <w:rsid w:val="003B59B6"/>
    <w:rsid w:val="003B5AA0"/>
    <w:rsid w:val="003B5D63"/>
    <w:rsid w:val="003B5DF4"/>
    <w:rsid w:val="003B5E21"/>
    <w:rsid w:val="003B5EAF"/>
    <w:rsid w:val="003B5EFD"/>
    <w:rsid w:val="003B5F24"/>
    <w:rsid w:val="003B5F48"/>
    <w:rsid w:val="003B6091"/>
    <w:rsid w:val="003B60B7"/>
    <w:rsid w:val="003B6327"/>
    <w:rsid w:val="003B64F4"/>
    <w:rsid w:val="003B6551"/>
    <w:rsid w:val="003B655B"/>
    <w:rsid w:val="003B67EF"/>
    <w:rsid w:val="003B69B4"/>
    <w:rsid w:val="003B6B3B"/>
    <w:rsid w:val="003B6BAF"/>
    <w:rsid w:val="003B6BE8"/>
    <w:rsid w:val="003B6D6B"/>
    <w:rsid w:val="003B6F19"/>
    <w:rsid w:val="003B6F5F"/>
    <w:rsid w:val="003B7117"/>
    <w:rsid w:val="003B7243"/>
    <w:rsid w:val="003B7285"/>
    <w:rsid w:val="003B74F2"/>
    <w:rsid w:val="003B7652"/>
    <w:rsid w:val="003B7670"/>
    <w:rsid w:val="003B7999"/>
    <w:rsid w:val="003B7BC8"/>
    <w:rsid w:val="003B7CE3"/>
    <w:rsid w:val="003B7D1F"/>
    <w:rsid w:val="003B7FAF"/>
    <w:rsid w:val="003C00F0"/>
    <w:rsid w:val="003C0231"/>
    <w:rsid w:val="003C039B"/>
    <w:rsid w:val="003C0421"/>
    <w:rsid w:val="003C0451"/>
    <w:rsid w:val="003C067E"/>
    <w:rsid w:val="003C069D"/>
    <w:rsid w:val="003C0B51"/>
    <w:rsid w:val="003C0B5A"/>
    <w:rsid w:val="003C0C55"/>
    <w:rsid w:val="003C0C73"/>
    <w:rsid w:val="003C0D07"/>
    <w:rsid w:val="003C0D35"/>
    <w:rsid w:val="003C0D5D"/>
    <w:rsid w:val="003C0DCD"/>
    <w:rsid w:val="003C0EEA"/>
    <w:rsid w:val="003C1026"/>
    <w:rsid w:val="003C112A"/>
    <w:rsid w:val="003C11FC"/>
    <w:rsid w:val="003C1377"/>
    <w:rsid w:val="003C138E"/>
    <w:rsid w:val="003C13D1"/>
    <w:rsid w:val="003C1535"/>
    <w:rsid w:val="003C1544"/>
    <w:rsid w:val="003C169C"/>
    <w:rsid w:val="003C1A32"/>
    <w:rsid w:val="003C1BC3"/>
    <w:rsid w:val="003C1C40"/>
    <w:rsid w:val="003C1DF2"/>
    <w:rsid w:val="003C1F4E"/>
    <w:rsid w:val="003C2375"/>
    <w:rsid w:val="003C277C"/>
    <w:rsid w:val="003C278F"/>
    <w:rsid w:val="003C28C1"/>
    <w:rsid w:val="003C2C34"/>
    <w:rsid w:val="003C2FB6"/>
    <w:rsid w:val="003C30F8"/>
    <w:rsid w:val="003C3143"/>
    <w:rsid w:val="003C31FD"/>
    <w:rsid w:val="003C32C1"/>
    <w:rsid w:val="003C32EE"/>
    <w:rsid w:val="003C347A"/>
    <w:rsid w:val="003C35C8"/>
    <w:rsid w:val="003C36DB"/>
    <w:rsid w:val="003C3813"/>
    <w:rsid w:val="003C396A"/>
    <w:rsid w:val="003C3BAB"/>
    <w:rsid w:val="003C3C25"/>
    <w:rsid w:val="003C3CB5"/>
    <w:rsid w:val="003C3D49"/>
    <w:rsid w:val="003C3EFB"/>
    <w:rsid w:val="003C410A"/>
    <w:rsid w:val="003C44D6"/>
    <w:rsid w:val="003C452F"/>
    <w:rsid w:val="003C4B90"/>
    <w:rsid w:val="003C4D2C"/>
    <w:rsid w:val="003C50B4"/>
    <w:rsid w:val="003C50E7"/>
    <w:rsid w:val="003C558C"/>
    <w:rsid w:val="003C5931"/>
    <w:rsid w:val="003C59EC"/>
    <w:rsid w:val="003C5E4F"/>
    <w:rsid w:val="003C5E5B"/>
    <w:rsid w:val="003C5EA4"/>
    <w:rsid w:val="003C5F05"/>
    <w:rsid w:val="003C5F29"/>
    <w:rsid w:val="003C6137"/>
    <w:rsid w:val="003C6199"/>
    <w:rsid w:val="003C6402"/>
    <w:rsid w:val="003C6417"/>
    <w:rsid w:val="003C6647"/>
    <w:rsid w:val="003C672C"/>
    <w:rsid w:val="003C6880"/>
    <w:rsid w:val="003C6A09"/>
    <w:rsid w:val="003C6D92"/>
    <w:rsid w:val="003C6DD1"/>
    <w:rsid w:val="003C6ECF"/>
    <w:rsid w:val="003C6EE9"/>
    <w:rsid w:val="003C6F14"/>
    <w:rsid w:val="003C6FC2"/>
    <w:rsid w:val="003C7103"/>
    <w:rsid w:val="003C711D"/>
    <w:rsid w:val="003C71E6"/>
    <w:rsid w:val="003C7440"/>
    <w:rsid w:val="003C7469"/>
    <w:rsid w:val="003C7580"/>
    <w:rsid w:val="003C75F9"/>
    <w:rsid w:val="003C79D9"/>
    <w:rsid w:val="003C7B52"/>
    <w:rsid w:val="003C7CD9"/>
    <w:rsid w:val="003C7D1B"/>
    <w:rsid w:val="003C7E34"/>
    <w:rsid w:val="003C7FC7"/>
    <w:rsid w:val="003C7FF0"/>
    <w:rsid w:val="003C7FFB"/>
    <w:rsid w:val="003D0065"/>
    <w:rsid w:val="003D0097"/>
    <w:rsid w:val="003D00A9"/>
    <w:rsid w:val="003D00AF"/>
    <w:rsid w:val="003D018F"/>
    <w:rsid w:val="003D01EA"/>
    <w:rsid w:val="003D0511"/>
    <w:rsid w:val="003D061B"/>
    <w:rsid w:val="003D0666"/>
    <w:rsid w:val="003D06DB"/>
    <w:rsid w:val="003D0706"/>
    <w:rsid w:val="003D09CB"/>
    <w:rsid w:val="003D0A03"/>
    <w:rsid w:val="003D0AB5"/>
    <w:rsid w:val="003D0B58"/>
    <w:rsid w:val="003D0C4D"/>
    <w:rsid w:val="003D0C9C"/>
    <w:rsid w:val="003D0F76"/>
    <w:rsid w:val="003D1167"/>
    <w:rsid w:val="003D11D5"/>
    <w:rsid w:val="003D133B"/>
    <w:rsid w:val="003D141D"/>
    <w:rsid w:val="003D165D"/>
    <w:rsid w:val="003D18D3"/>
    <w:rsid w:val="003D19AD"/>
    <w:rsid w:val="003D1A01"/>
    <w:rsid w:val="003D1C85"/>
    <w:rsid w:val="003D1CC1"/>
    <w:rsid w:val="003D1E4A"/>
    <w:rsid w:val="003D1FA3"/>
    <w:rsid w:val="003D2462"/>
    <w:rsid w:val="003D2734"/>
    <w:rsid w:val="003D27DA"/>
    <w:rsid w:val="003D293F"/>
    <w:rsid w:val="003D2A05"/>
    <w:rsid w:val="003D2DAE"/>
    <w:rsid w:val="003D2DFF"/>
    <w:rsid w:val="003D3101"/>
    <w:rsid w:val="003D3275"/>
    <w:rsid w:val="003D33EB"/>
    <w:rsid w:val="003D344D"/>
    <w:rsid w:val="003D3453"/>
    <w:rsid w:val="003D3533"/>
    <w:rsid w:val="003D370D"/>
    <w:rsid w:val="003D3778"/>
    <w:rsid w:val="003D3978"/>
    <w:rsid w:val="003D3C56"/>
    <w:rsid w:val="003D3CA6"/>
    <w:rsid w:val="003D3D88"/>
    <w:rsid w:val="003D3DFA"/>
    <w:rsid w:val="003D4000"/>
    <w:rsid w:val="003D40D3"/>
    <w:rsid w:val="003D4484"/>
    <w:rsid w:val="003D46CF"/>
    <w:rsid w:val="003D48B8"/>
    <w:rsid w:val="003D4BEF"/>
    <w:rsid w:val="003D4C2C"/>
    <w:rsid w:val="003D4ED4"/>
    <w:rsid w:val="003D4F88"/>
    <w:rsid w:val="003D4FB0"/>
    <w:rsid w:val="003D5015"/>
    <w:rsid w:val="003D5037"/>
    <w:rsid w:val="003D5313"/>
    <w:rsid w:val="003D5365"/>
    <w:rsid w:val="003D5371"/>
    <w:rsid w:val="003D56AE"/>
    <w:rsid w:val="003D56FE"/>
    <w:rsid w:val="003D57D5"/>
    <w:rsid w:val="003D57E7"/>
    <w:rsid w:val="003D5B23"/>
    <w:rsid w:val="003D5C2D"/>
    <w:rsid w:val="003D5DA3"/>
    <w:rsid w:val="003D5DF1"/>
    <w:rsid w:val="003D5ECC"/>
    <w:rsid w:val="003D5F54"/>
    <w:rsid w:val="003D5F69"/>
    <w:rsid w:val="003D5F95"/>
    <w:rsid w:val="003D6100"/>
    <w:rsid w:val="003D6235"/>
    <w:rsid w:val="003D631B"/>
    <w:rsid w:val="003D63A5"/>
    <w:rsid w:val="003D64CA"/>
    <w:rsid w:val="003D65AF"/>
    <w:rsid w:val="003D65C0"/>
    <w:rsid w:val="003D6610"/>
    <w:rsid w:val="003D66B5"/>
    <w:rsid w:val="003D689D"/>
    <w:rsid w:val="003D6911"/>
    <w:rsid w:val="003D6AFF"/>
    <w:rsid w:val="003D6B5F"/>
    <w:rsid w:val="003D6C10"/>
    <w:rsid w:val="003D6D0E"/>
    <w:rsid w:val="003D6FC3"/>
    <w:rsid w:val="003D70B4"/>
    <w:rsid w:val="003D729B"/>
    <w:rsid w:val="003D7382"/>
    <w:rsid w:val="003D74F4"/>
    <w:rsid w:val="003D7560"/>
    <w:rsid w:val="003D7680"/>
    <w:rsid w:val="003D7ADB"/>
    <w:rsid w:val="003D7AFC"/>
    <w:rsid w:val="003D7B4A"/>
    <w:rsid w:val="003D7B63"/>
    <w:rsid w:val="003D7CAD"/>
    <w:rsid w:val="003D7DDE"/>
    <w:rsid w:val="003D7F83"/>
    <w:rsid w:val="003D7FD6"/>
    <w:rsid w:val="003E00DD"/>
    <w:rsid w:val="003E01DF"/>
    <w:rsid w:val="003E0453"/>
    <w:rsid w:val="003E04C8"/>
    <w:rsid w:val="003E04CD"/>
    <w:rsid w:val="003E06D1"/>
    <w:rsid w:val="003E07F2"/>
    <w:rsid w:val="003E07FD"/>
    <w:rsid w:val="003E0831"/>
    <w:rsid w:val="003E0940"/>
    <w:rsid w:val="003E0A83"/>
    <w:rsid w:val="003E0AFA"/>
    <w:rsid w:val="003E0B13"/>
    <w:rsid w:val="003E0B22"/>
    <w:rsid w:val="003E0C5C"/>
    <w:rsid w:val="003E0D32"/>
    <w:rsid w:val="003E0D3F"/>
    <w:rsid w:val="003E10D3"/>
    <w:rsid w:val="003E1109"/>
    <w:rsid w:val="003E1138"/>
    <w:rsid w:val="003E122F"/>
    <w:rsid w:val="003E146D"/>
    <w:rsid w:val="003E1488"/>
    <w:rsid w:val="003E14C7"/>
    <w:rsid w:val="003E157F"/>
    <w:rsid w:val="003E15CC"/>
    <w:rsid w:val="003E16E5"/>
    <w:rsid w:val="003E175A"/>
    <w:rsid w:val="003E18E7"/>
    <w:rsid w:val="003E1BDF"/>
    <w:rsid w:val="003E1DAB"/>
    <w:rsid w:val="003E22AE"/>
    <w:rsid w:val="003E2347"/>
    <w:rsid w:val="003E23EF"/>
    <w:rsid w:val="003E2596"/>
    <w:rsid w:val="003E2740"/>
    <w:rsid w:val="003E2AB6"/>
    <w:rsid w:val="003E2CE0"/>
    <w:rsid w:val="003E2CE2"/>
    <w:rsid w:val="003E2F3E"/>
    <w:rsid w:val="003E2F5E"/>
    <w:rsid w:val="003E31BA"/>
    <w:rsid w:val="003E3228"/>
    <w:rsid w:val="003E329A"/>
    <w:rsid w:val="003E32BC"/>
    <w:rsid w:val="003E33D3"/>
    <w:rsid w:val="003E3411"/>
    <w:rsid w:val="003E3738"/>
    <w:rsid w:val="003E383A"/>
    <w:rsid w:val="003E3A09"/>
    <w:rsid w:val="003E3A4A"/>
    <w:rsid w:val="003E3A63"/>
    <w:rsid w:val="003E3B39"/>
    <w:rsid w:val="003E3EBC"/>
    <w:rsid w:val="003E3EF3"/>
    <w:rsid w:val="003E3EFC"/>
    <w:rsid w:val="003E4140"/>
    <w:rsid w:val="003E449D"/>
    <w:rsid w:val="003E4626"/>
    <w:rsid w:val="003E47A0"/>
    <w:rsid w:val="003E488D"/>
    <w:rsid w:val="003E498A"/>
    <w:rsid w:val="003E4B12"/>
    <w:rsid w:val="003E4B8A"/>
    <w:rsid w:val="003E4D4C"/>
    <w:rsid w:val="003E4E6A"/>
    <w:rsid w:val="003E4FA8"/>
    <w:rsid w:val="003E5002"/>
    <w:rsid w:val="003E50E9"/>
    <w:rsid w:val="003E53F0"/>
    <w:rsid w:val="003E598B"/>
    <w:rsid w:val="003E5AED"/>
    <w:rsid w:val="003E5D37"/>
    <w:rsid w:val="003E5D8A"/>
    <w:rsid w:val="003E5FD6"/>
    <w:rsid w:val="003E60AB"/>
    <w:rsid w:val="003E6172"/>
    <w:rsid w:val="003E61DE"/>
    <w:rsid w:val="003E62F9"/>
    <w:rsid w:val="003E6474"/>
    <w:rsid w:val="003E6526"/>
    <w:rsid w:val="003E666E"/>
    <w:rsid w:val="003E6680"/>
    <w:rsid w:val="003E678A"/>
    <w:rsid w:val="003E67B0"/>
    <w:rsid w:val="003E67DC"/>
    <w:rsid w:val="003E6852"/>
    <w:rsid w:val="003E6915"/>
    <w:rsid w:val="003E6B83"/>
    <w:rsid w:val="003E6E7F"/>
    <w:rsid w:val="003E6E81"/>
    <w:rsid w:val="003E7158"/>
    <w:rsid w:val="003E764C"/>
    <w:rsid w:val="003E7659"/>
    <w:rsid w:val="003E76F1"/>
    <w:rsid w:val="003E788D"/>
    <w:rsid w:val="003E7A96"/>
    <w:rsid w:val="003E7CB4"/>
    <w:rsid w:val="003E7E1F"/>
    <w:rsid w:val="003E7E3D"/>
    <w:rsid w:val="003E7F56"/>
    <w:rsid w:val="003E7FEB"/>
    <w:rsid w:val="003F0087"/>
    <w:rsid w:val="003F02C1"/>
    <w:rsid w:val="003F047D"/>
    <w:rsid w:val="003F0555"/>
    <w:rsid w:val="003F061F"/>
    <w:rsid w:val="003F068C"/>
    <w:rsid w:val="003F0724"/>
    <w:rsid w:val="003F0948"/>
    <w:rsid w:val="003F0BA3"/>
    <w:rsid w:val="003F0C03"/>
    <w:rsid w:val="003F0C23"/>
    <w:rsid w:val="003F0CD4"/>
    <w:rsid w:val="003F0DC8"/>
    <w:rsid w:val="003F10D4"/>
    <w:rsid w:val="003F1542"/>
    <w:rsid w:val="003F156B"/>
    <w:rsid w:val="003F1581"/>
    <w:rsid w:val="003F1B3B"/>
    <w:rsid w:val="003F1CE4"/>
    <w:rsid w:val="003F1D0F"/>
    <w:rsid w:val="003F2020"/>
    <w:rsid w:val="003F24F1"/>
    <w:rsid w:val="003F2704"/>
    <w:rsid w:val="003F2846"/>
    <w:rsid w:val="003F2B1D"/>
    <w:rsid w:val="003F2D17"/>
    <w:rsid w:val="003F2FAA"/>
    <w:rsid w:val="003F2FE3"/>
    <w:rsid w:val="003F3028"/>
    <w:rsid w:val="003F391F"/>
    <w:rsid w:val="003F3935"/>
    <w:rsid w:val="003F39FF"/>
    <w:rsid w:val="003F3C51"/>
    <w:rsid w:val="003F3DFC"/>
    <w:rsid w:val="003F3E8F"/>
    <w:rsid w:val="003F3E92"/>
    <w:rsid w:val="003F3EDE"/>
    <w:rsid w:val="003F3FAC"/>
    <w:rsid w:val="003F400F"/>
    <w:rsid w:val="003F417D"/>
    <w:rsid w:val="003F4267"/>
    <w:rsid w:val="003F42DB"/>
    <w:rsid w:val="003F432F"/>
    <w:rsid w:val="003F434C"/>
    <w:rsid w:val="003F453A"/>
    <w:rsid w:val="003F49AE"/>
    <w:rsid w:val="003F4A97"/>
    <w:rsid w:val="003F4A9E"/>
    <w:rsid w:val="003F4C08"/>
    <w:rsid w:val="003F4EAE"/>
    <w:rsid w:val="003F50F8"/>
    <w:rsid w:val="003F5294"/>
    <w:rsid w:val="003F542F"/>
    <w:rsid w:val="003F5433"/>
    <w:rsid w:val="003F555F"/>
    <w:rsid w:val="003F5686"/>
    <w:rsid w:val="003F56CD"/>
    <w:rsid w:val="003F5737"/>
    <w:rsid w:val="003F575F"/>
    <w:rsid w:val="003F582B"/>
    <w:rsid w:val="003F5B1D"/>
    <w:rsid w:val="003F5D39"/>
    <w:rsid w:val="003F5E5F"/>
    <w:rsid w:val="003F5EF3"/>
    <w:rsid w:val="003F6022"/>
    <w:rsid w:val="003F603C"/>
    <w:rsid w:val="003F611E"/>
    <w:rsid w:val="003F61DF"/>
    <w:rsid w:val="003F61E1"/>
    <w:rsid w:val="003F61F6"/>
    <w:rsid w:val="003F630D"/>
    <w:rsid w:val="003F6341"/>
    <w:rsid w:val="003F6344"/>
    <w:rsid w:val="003F6391"/>
    <w:rsid w:val="003F645F"/>
    <w:rsid w:val="003F668E"/>
    <w:rsid w:val="003F6779"/>
    <w:rsid w:val="003F685B"/>
    <w:rsid w:val="003F6A5A"/>
    <w:rsid w:val="003F6AB9"/>
    <w:rsid w:val="003F6EDB"/>
    <w:rsid w:val="003F70F4"/>
    <w:rsid w:val="003F7168"/>
    <w:rsid w:val="003F7188"/>
    <w:rsid w:val="003F796C"/>
    <w:rsid w:val="003F7994"/>
    <w:rsid w:val="003F7A76"/>
    <w:rsid w:val="003F7AB0"/>
    <w:rsid w:val="003F7CB2"/>
    <w:rsid w:val="003F7CCC"/>
    <w:rsid w:val="003F7CE4"/>
    <w:rsid w:val="003F7E00"/>
    <w:rsid w:val="00400293"/>
    <w:rsid w:val="00400360"/>
    <w:rsid w:val="0040050F"/>
    <w:rsid w:val="00400572"/>
    <w:rsid w:val="00400698"/>
    <w:rsid w:val="00400B54"/>
    <w:rsid w:val="00400C33"/>
    <w:rsid w:val="00401044"/>
    <w:rsid w:val="0040142E"/>
    <w:rsid w:val="0040156C"/>
    <w:rsid w:val="0040168C"/>
    <w:rsid w:val="004016BF"/>
    <w:rsid w:val="00401983"/>
    <w:rsid w:val="00401AE1"/>
    <w:rsid w:val="00401AF7"/>
    <w:rsid w:val="00401BC5"/>
    <w:rsid w:val="00401BF2"/>
    <w:rsid w:val="00401C68"/>
    <w:rsid w:val="00401E22"/>
    <w:rsid w:val="00401FBF"/>
    <w:rsid w:val="00402103"/>
    <w:rsid w:val="0040216B"/>
    <w:rsid w:val="00402637"/>
    <w:rsid w:val="004026F9"/>
    <w:rsid w:val="00402819"/>
    <w:rsid w:val="0040283B"/>
    <w:rsid w:val="0040286C"/>
    <w:rsid w:val="0040292D"/>
    <w:rsid w:val="004029C3"/>
    <w:rsid w:val="004029EF"/>
    <w:rsid w:val="00402A06"/>
    <w:rsid w:val="00402A39"/>
    <w:rsid w:val="00402B66"/>
    <w:rsid w:val="00402BE7"/>
    <w:rsid w:val="00402D3D"/>
    <w:rsid w:val="00402DF9"/>
    <w:rsid w:val="00402ECB"/>
    <w:rsid w:val="00402F8F"/>
    <w:rsid w:val="00403018"/>
    <w:rsid w:val="00403093"/>
    <w:rsid w:val="004034AB"/>
    <w:rsid w:val="0040365B"/>
    <w:rsid w:val="00403BB2"/>
    <w:rsid w:val="00403BEA"/>
    <w:rsid w:val="00404085"/>
    <w:rsid w:val="00404143"/>
    <w:rsid w:val="00404183"/>
    <w:rsid w:val="004042D4"/>
    <w:rsid w:val="00404372"/>
    <w:rsid w:val="0040448E"/>
    <w:rsid w:val="00404627"/>
    <w:rsid w:val="004048DB"/>
    <w:rsid w:val="004048E6"/>
    <w:rsid w:val="00404C73"/>
    <w:rsid w:val="00404CCC"/>
    <w:rsid w:val="00405471"/>
    <w:rsid w:val="0040556F"/>
    <w:rsid w:val="00405788"/>
    <w:rsid w:val="00405A21"/>
    <w:rsid w:val="00405BEC"/>
    <w:rsid w:val="00405C41"/>
    <w:rsid w:val="00405C4D"/>
    <w:rsid w:val="00405C87"/>
    <w:rsid w:val="00405CD6"/>
    <w:rsid w:val="00405DC3"/>
    <w:rsid w:val="00405F16"/>
    <w:rsid w:val="0040642A"/>
    <w:rsid w:val="00406448"/>
    <w:rsid w:val="00406501"/>
    <w:rsid w:val="00406678"/>
    <w:rsid w:val="00406719"/>
    <w:rsid w:val="0040674D"/>
    <w:rsid w:val="00406885"/>
    <w:rsid w:val="004069DE"/>
    <w:rsid w:val="00406AD1"/>
    <w:rsid w:val="00406B78"/>
    <w:rsid w:val="0040705D"/>
    <w:rsid w:val="004070EE"/>
    <w:rsid w:val="00407129"/>
    <w:rsid w:val="00407264"/>
    <w:rsid w:val="00407839"/>
    <w:rsid w:val="0040788C"/>
    <w:rsid w:val="00407A49"/>
    <w:rsid w:val="00407AC8"/>
    <w:rsid w:val="00407C86"/>
    <w:rsid w:val="00407CAE"/>
    <w:rsid w:val="00407D63"/>
    <w:rsid w:val="00407E4F"/>
    <w:rsid w:val="00410062"/>
    <w:rsid w:val="00410205"/>
    <w:rsid w:val="00410238"/>
    <w:rsid w:val="00410304"/>
    <w:rsid w:val="00410449"/>
    <w:rsid w:val="004104BB"/>
    <w:rsid w:val="004104EF"/>
    <w:rsid w:val="00410840"/>
    <w:rsid w:val="0041091A"/>
    <w:rsid w:val="00410C56"/>
    <w:rsid w:val="00410C72"/>
    <w:rsid w:val="00411026"/>
    <w:rsid w:val="004110D5"/>
    <w:rsid w:val="004110F4"/>
    <w:rsid w:val="004111F8"/>
    <w:rsid w:val="004115FB"/>
    <w:rsid w:val="004116B5"/>
    <w:rsid w:val="0041174C"/>
    <w:rsid w:val="004118A2"/>
    <w:rsid w:val="00411B2C"/>
    <w:rsid w:val="00411BAC"/>
    <w:rsid w:val="00411DC7"/>
    <w:rsid w:val="00411E56"/>
    <w:rsid w:val="00411ECD"/>
    <w:rsid w:val="00412046"/>
    <w:rsid w:val="004124CC"/>
    <w:rsid w:val="00412545"/>
    <w:rsid w:val="004126F1"/>
    <w:rsid w:val="00412922"/>
    <w:rsid w:val="00412A81"/>
    <w:rsid w:val="00412AF7"/>
    <w:rsid w:val="00412BBD"/>
    <w:rsid w:val="00412E50"/>
    <w:rsid w:val="00412F33"/>
    <w:rsid w:val="004132D5"/>
    <w:rsid w:val="0041333E"/>
    <w:rsid w:val="00413441"/>
    <w:rsid w:val="004134E3"/>
    <w:rsid w:val="0041369D"/>
    <w:rsid w:val="00413899"/>
    <w:rsid w:val="00413967"/>
    <w:rsid w:val="00413A0D"/>
    <w:rsid w:val="00413BC6"/>
    <w:rsid w:val="00413D41"/>
    <w:rsid w:val="00413FC2"/>
    <w:rsid w:val="00414152"/>
    <w:rsid w:val="0041424F"/>
    <w:rsid w:val="004143D5"/>
    <w:rsid w:val="00414614"/>
    <w:rsid w:val="004147F0"/>
    <w:rsid w:val="00414960"/>
    <w:rsid w:val="00414B2F"/>
    <w:rsid w:val="00414E64"/>
    <w:rsid w:val="00414E78"/>
    <w:rsid w:val="00414F46"/>
    <w:rsid w:val="00415340"/>
    <w:rsid w:val="004153A8"/>
    <w:rsid w:val="004155DB"/>
    <w:rsid w:val="00415600"/>
    <w:rsid w:val="00415847"/>
    <w:rsid w:val="00415A4B"/>
    <w:rsid w:val="00415C67"/>
    <w:rsid w:val="00415CE2"/>
    <w:rsid w:val="00415D6E"/>
    <w:rsid w:val="00415DEA"/>
    <w:rsid w:val="00415E83"/>
    <w:rsid w:val="00415EC6"/>
    <w:rsid w:val="00415F62"/>
    <w:rsid w:val="00415FE6"/>
    <w:rsid w:val="00416084"/>
    <w:rsid w:val="00416556"/>
    <w:rsid w:val="00416763"/>
    <w:rsid w:val="004168B1"/>
    <w:rsid w:val="00416A05"/>
    <w:rsid w:val="00416B66"/>
    <w:rsid w:val="00416C60"/>
    <w:rsid w:val="00416EC3"/>
    <w:rsid w:val="00416FB3"/>
    <w:rsid w:val="004170F2"/>
    <w:rsid w:val="00417370"/>
    <w:rsid w:val="00417407"/>
    <w:rsid w:val="00417417"/>
    <w:rsid w:val="0041749F"/>
    <w:rsid w:val="004174DD"/>
    <w:rsid w:val="00417611"/>
    <w:rsid w:val="0041780A"/>
    <w:rsid w:val="004178AE"/>
    <w:rsid w:val="004179ED"/>
    <w:rsid w:val="00417B7E"/>
    <w:rsid w:val="00417C3C"/>
    <w:rsid w:val="00417E3D"/>
    <w:rsid w:val="00417E90"/>
    <w:rsid w:val="00417F60"/>
    <w:rsid w:val="0042010E"/>
    <w:rsid w:val="004201A3"/>
    <w:rsid w:val="004205FA"/>
    <w:rsid w:val="00420892"/>
    <w:rsid w:val="0042097A"/>
    <w:rsid w:val="00420BD9"/>
    <w:rsid w:val="00420CEE"/>
    <w:rsid w:val="00420DF8"/>
    <w:rsid w:val="00420F94"/>
    <w:rsid w:val="0042102F"/>
    <w:rsid w:val="0042105C"/>
    <w:rsid w:val="00421207"/>
    <w:rsid w:val="00421502"/>
    <w:rsid w:val="004215DD"/>
    <w:rsid w:val="00421841"/>
    <w:rsid w:val="00421846"/>
    <w:rsid w:val="00421900"/>
    <w:rsid w:val="00421A18"/>
    <w:rsid w:val="00421B6F"/>
    <w:rsid w:val="00421BF4"/>
    <w:rsid w:val="00421D55"/>
    <w:rsid w:val="00421DBC"/>
    <w:rsid w:val="00421E78"/>
    <w:rsid w:val="00421EA1"/>
    <w:rsid w:val="00421F8D"/>
    <w:rsid w:val="00421FBC"/>
    <w:rsid w:val="004221A3"/>
    <w:rsid w:val="00422384"/>
    <w:rsid w:val="00422389"/>
    <w:rsid w:val="0042244F"/>
    <w:rsid w:val="00422534"/>
    <w:rsid w:val="00422538"/>
    <w:rsid w:val="004227F0"/>
    <w:rsid w:val="004228D5"/>
    <w:rsid w:val="00422D7D"/>
    <w:rsid w:val="004231B0"/>
    <w:rsid w:val="0042338A"/>
    <w:rsid w:val="0042344F"/>
    <w:rsid w:val="004234E7"/>
    <w:rsid w:val="004236E0"/>
    <w:rsid w:val="004237B5"/>
    <w:rsid w:val="00423892"/>
    <w:rsid w:val="004239FB"/>
    <w:rsid w:val="00423A01"/>
    <w:rsid w:val="00423A29"/>
    <w:rsid w:val="00423B26"/>
    <w:rsid w:val="00423B38"/>
    <w:rsid w:val="00423BE9"/>
    <w:rsid w:val="00423CCC"/>
    <w:rsid w:val="00423CED"/>
    <w:rsid w:val="00423D2C"/>
    <w:rsid w:val="00423FFD"/>
    <w:rsid w:val="004240AE"/>
    <w:rsid w:val="004240C4"/>
    <w:rsid w:val="004240DC"/>
    <w:rsid w:val="004242E1"/>
    <w:rsid w:val="004244EE"/>
    <w:rsid w:val="004245F8"/>
    <w:rsid w:val="004246E1"/>
    <w:rsid w:val="00424850"/>
    <w:rsid w:val="00424878"/>
    <w:rsid w:val="00424A71"/>
    <w:rsid w:val="00424C80"/>
    <w:rsid w:val="00424D90"/>
    <w:rsid w:val="0042502B"/>
    <w:rsid w:val="0042502C"/>
    <w:rsid w:val="0042503C"/>
    <w:rsid w:val="00425124"/>
    <w:rsid w:val="00425395"/>
    <w:rsid w:val="004253A4"/>
    <w:rsid w:val="004254B7"/>
    <w:rsid w:val="0042551A"/>
    <w:rsid w:val="0042575E"/>
    <w:rsid w:val="00425851"/>
    <w:rsid w:val="00425A04"/>
    <w:rsid w:val="00425A2C"/>
    <w:rsid w:val="00425A59"/>
    <w:rsid w:val="00425D08"/>
    <w:rsid w:val="00425D26"/>
    <w:rsid w:val="00425EC7"/>
    <w:rsid w:val="00425FDD"/>
    <w:rsid w:val="004261BF"/>
    <w:rsid w:val="00426574"/>
    <w:rsid w:val="004265DA"/>
    <w:rsid w:val="00426628"/>
    <w:rsid w:val="0042669A"/>
    <w:rsid w:val="004267F5"/>
    <w:rsid w:val="00426861"/>
    <w:rsid w:val="004268B7"/>
    <w:rsid w:val="00426AAB"/>
    <w:rsid w:val="00426B92"/>
    <w:rsid w:val="00426D96"/>
    <w:rsid w:val="00426E57"/>
    <w:rsid w:val="00426F35"/>
    <w:rsid w:val="00426FE7"/>
    <w:rsid w:val="00426FF7"/>
    <w:rsid w:val="004271DF"/>
    <w:rsid w:val="004275D0"/>
    <w:rsid w:val="00427797"/>
    <w:rsid w:val="004278DA"/>
    <w:rsid w:val="0042796C"/>
    <w:rsid w:val="00427A26"/>
    <w:rsid w:val="00427B9E"/>
    <w:rsid w:val="00427BF3"/>
    <w:rsid w:val="00427F25"/>
    <w:rsid w:val="0043001A"/>
    <w:rsid w:val="00430085"/>
    <w:rsid w:val="004301A9"/>
    <w:rsid w:val="0043033B"/>
    <w:rsid w:val="0043050E"/>
    <w:rsid w:val="004305B6"/>
    <w:rsid w:val="004307D3"/>
    <w:rsid w:val="0043089C"/>
    <w:rsid w:val="00430A8C"/>
    <w:rsid w:val="00430CD6"/>
    <w:rsid w:val="00430E87"/>
    <w:rsid w:val="0043111C"/>
    <w:rsid w:val="00431177"/>
    <w:rsid w:val="0043137E"/>
    <w:rsid w:val="00431474"/>
    <w:rsid w:val="004314AA"/>
    <w:rsid w:val="00431546"/>
    <w:rsid w:val="004316C0"/>
    <w:rsid w:val="004316C8"/>
    <w:rsid w:val="0043196F"/>
    <w:rsid w:val="00431F6C"/>
    <w:rsid w:val="00432261"/>
    <w:rsid w:val="00432322"/>
    <w:rsid w:val="00432434"/>
    <w:rsid w:val="00432604"/>
    <w:rsid w:val="00432767"/>
    <w:rsid w:val="00432930"/>
    <w:rsid w:val="0043299F"/>
    <w:rsid w:val="00432A02"/>
    <w:rsid w:val="00432EF4"/>
    <w:rsid w:val="004332A2"/>
    <w:rsid w:val="004332FA"/>
    <w:rsid w:val="00433570"/>
    <w:rsid w:val="004336D2"/>
    <w:rsid w:val="00433C79"/>
    <w:rsid w:val="00433D90"/>
    <w:rsid w:val="00433E1D"/>
    <w:rsid w:val="00433EFD"/>
    <w:rsid w:val="00434647"/>
    <w:rsid w:val="0043489D"/>
    <w:rsid w:val="00434AFA"/>
    <w:rsid w:val="00434BDC"/>
    <w:rsid w:val="00434CAE"/>
    <w:rsid w:val="00434CE6"/>
    <w:rsid w:val="00434CE9"/>
    <w:rsid w:val="00434EF4"/>
    <w:rsid w:val="004352CF"/>
    <w:rsid w:val="004354EA"/>
    <w:rsid w:val="00435896"/>
    <w:rsid w:val="00435B62"/>
    <w:rsid w:val="00435E34"/>
    <w:rsid w:val="00436022"/>
    <w:rsid w:val="00436044"/>
    <w:rsid w:val="004360A7"/>
    <w:rsid w:val="0043613B"/>
    <w:rsid w:val="00436331"/>
    <w:rsid w:val="00436506"/>
    <w:rsid w:val="004365AD"/>
    <w:rsid w:val="0043677C"/>
    <w:rsid w:val="004367D2"/>
    <w:rsid w:val="00436B87"/>
    <w:rsid w:val="00436D96"/>
    <w:rsid w:val="00436FE6"/>
    <w:rsid w:val="00437056"/>
    <w:rsid w:val="00437071"/>
    <w:rsid w:val="004372F5"/>
    <w:rsid w:val="004374A5"/>
    <w:rsid w:val="0043755E"/>
    <w:rsid w:val="00437620"/>
    <w:rsid w:val="00437680"/>
    <w:rsid w:val="004376C8"/>
    <w:rsid w:val="0043771E"/>
    <w:rsid w:val="00437859"/>
    <w:rsid w:val="004378D5"/>
    <w:rsid w:val="00437C97"/>
    <w:rsid w:val="00437D8B"/>
    <w:rsid w:val="00437F53"/>
    <w:rsid w:val="004401A6"/>
    <w:rsid w:val="004401AE"/>
    <w:rsid w:val="0044054F"/>
    <w:rsid w:val="004405B8"/>
    <w:rsid w:val="004408DF"/>
    <w:rsid w:val="00440A36"/>
    <w:rsid w:val="00440B18"/>
    <w:rsid w:val="00440CAB"/>
    <w:rsid w:val="00440CFA"/>
    <w:rsid w:val="00440DB6"/>
    <w:rsid w:val="00440F7B"/>
    <w:rsid w:val="00441018"/>
    <w:rsid w:val="0044165A"/>
    <w:rsid w:val="0044176C"/>
    <w:rsid w:val="00441B53"/>
    <w:rsid w:val="00441F8C"/>
    <w:rsid w:val="004420E4"/>
    <w:rsid w:val="00442356"/>
    <w:rsid w:val="00442649"/>
    <w:rsid w:val="004426DF"/>
    <w:rsid w:val="0044290F"/>
    <w:rsid w:val="00442984"/>
    <w:rsid w:val="004429AD"/>
    <w:rsid w:val="00442A92"/>
    <w:rsid w:val="00442D56"/>
    <w:rsid w:val="00442F29"/>
    <w:rsid w:val="00443328"/>
    <w:rsid w:val="00443592"/>
    <w:rsid w:val="00443659"/>
    <w:rsid w:val="00443804"/>
    <w:rsid w:val="00443AB4"/>
    <w:rsid w:val="00443BEE"/>
    <w:rsid w:val="00443DCC"/>
    <w:rsid w:val="00443DCD"/>
    <w:rsid w:val="00443E6A"/>
    <w:rsid w:val="00443FA2"/>
    <w:rsid w:val="00444216"/>
    <w:rsid w:val="00444233"/>
    <w:rsid w:val="004442ED"/>
    <w:rsid w:val="0044444F"/>
    <w:rsid w:val="004444F0"/>
    <w:rsid w:val="004445A9"/>
    <w:rsid w:val="004445D5"/>
    <w:rsid w:val="0044477F"/>
    <w:rsid w:val="00444801"/>
    <w:rsid w:val="004448E0"/>
    <w:rsid w:val="004449C0"/>
    <w:rsid w:val="00444B2F"/>
    <w:rsid w:val="00444BFF"/>
    <w:rsid w:val="00444C68"/>
    <w:rsid w:val="00444C8A"/>
    <w:rsid w:val="00444CA2"/>
    <w:rsid w:val="00444DB0"/>
    <w:rsid w:val="004452E2"/>
    <w:rsid w:val="00445486"/>
    <w:rsid w:val="0044559E"/>
    <w:rsid w:val="0044561D"/>
    <w:rsid w:val="004456C3"/>
    <w:rsid w:val="0044586D"/>
    <w:rsid w:val="00445893"/>
    <w:rsid w:val="004459DF"/>
    <w:rsid w:val="00445A78"/>
    <w:rsid w:val="00445B93"/>
    <w:rsid w:val="00445B9C"/>
    <w:rsid w:val="00445CFA"/>
    <w:rsid w:val="00445D52"/>
    <w:rsid w:val="00445D62"/>
    <w:rsid w:val="00445F12"/>
    <w:rsid w:val="004460F3"/>
    <w:rsid w:val="00446229"/>
    <w:rsid w:val="004462C1"/>
    <w:rsid w:val="004463E1"/>
    <w:rsid w:val="00446407"/>
    <w:rsid w:val="004464BF"/>
    <w:rsid w:val="0044658E"/>
    <w:rsid w:val="00446628"/>
    <w:rsid w:val="00446716"/>
    <w:rsid w:val="00446988"/>
    <w:rsid w:val="00446A45"/>
    <w:rsid w:val="00446AE4"/>
    <w:rsid w:val="00446B4E"/>
    <w:rsid w:val="00446D26"/>
    <w:rsid w:val="00446D4D"/>
    <w:rsid w:val="00446E0C"/>
    <w:rsid w:val="00446E28"/>
    <w:rsid w:val="00446F20"/>
    <w:rsid w:val="0044704B"/>
    <w:rsid w:val="0044710D"/>
    <w:rsid w:val="004471A0"/>
    <w:rsid w:val="0044754D"/>
    <w:rsid w:val="004475F8"/>
    <w:rsid w:val="00447678"/>
    <w:rsid w:val="00447AC1"/>
    <w:rsid w:val="00447B0F"/>
    <w:rsid w:val="00447DC4"/>
    <w:rsid w:val="00447E84"/>
    <w:rsid w:val="00447ECC"/>
    <w:rsid w:val="004502EC"/>
    <w:rsid w:val="00450468"/>
    <w:rsid w:val="00450494"/>
    <w:rsid w:val="00450535"/>
    <w:rsid w:val="00450A2D"/>
    <w:rsid w:val="00450AD5"/>
    <w:rsid w:val="00450C08"/>
    <w:rsid w:val="00450F5C"/>
    <w:rsid w:val="00451192"/>
    <w:rsid w:val="00451232"/>
    <w:rsid w:val="00451245"/>
    <w:rsid w:val="00451552"/>
    <w:rsid w:val="004515CF"/>
    <w:rsid w:val="00451752"/>
    <w:rsid w:val="004517EE"/>
    <w:rsid w:val="00451996"/>
    <w:rsid w:val="004519E9"/>
    <w:rsid w:val="00451B1C"/>
    <w:rsid w:val="00451C49"/>
    <w:rsid w:val="00451F0B"/>
    <w:rsid w:val="00451F12"/>
    <w:rsid w:val="00451F26"/>
    <w:rsid w:val="00451FC9"/>
    <w:rsid w:val="004522EC"/>
    <w:rsid w:val="004525A0"/>
    <w:rsid w:val="0045292A"/>
    <w:rsid w:val="00452AB5"/>
    <w:rsid w:val="00452AC7"/>
    <w:rsid w:val="00452C9D"/>
    <w:rsid w:val="00452CF4"/>
    <w:rsid w:val="00452D31"/>
    <w:rsid w:val="00452D71"/>
    <w:rsid w:val="00452D77"/>
    <w:rsid w:val="004530AD"/>
    <w:rsid w:val="004530E3"/>
    <w:rsid w:val="0045354D"/>
    <w:rsid w:val="00453701"/>
    <w:rsid w:val="00453908"/>
    <w:rsid w:val="0045397F"/>
    <w:rsid w:val="00453B18"/>
    <w:rsid w:val="00453E1A"/>
    <w:rsid w:val="00453EF2"/>
    <w:rsid w:val="004546B7"/>
    <w:rsid w:val="004547A7"/>
    <w:rsid w:val="004549CE"/>
    <w:rsid w:val="00454C7A"/>
    <w:rsid w:val="00454CEC"/>
    <w:rsid w:val="00454DE7"/>
    <w:rsid w:val="004552C5"/>
    <w:rsid w:val="00455873"/>
    <w:rsid w:val="004558C0"/>
    <w:rsid w:val="00455B8E"/>
    <w:rsid w:val="00455DF1"/>
    <w:rsid w:val="00455DF5"/>
    <w:rsid w:val="00455E07"/>
    <w:rsid w:val="00455E2E"/>
    <w:rsid w:val="00455EFA"/>
    <w:rsid w:val="004560A3"/>
    <w:rsid w:val="0045628D"/>
    <w:rsid w:val="00456329"/>
    <w:rsid w:val="004565A9"/>
    <w:rsid w:val="00456746"/>
    <w:rsid w:val="00456937"/>
    <w:rsid w:val="00456DCE"/>
    <w:rsid w:val="00456E4E"/>
    <w:rsid w:val="00456FA8"/>
    <w:rsid w:val="0045706C"/>
    <w:rsid w:val="004570BC"/>
    <w:rsid w:val="004570C9"/>
    <w:rsid w:val="00457271"/>
    <w:rsid w:val="004572CC"/>
    <w:rsid w:val="0045741E"/>
    <w:rsid w:val="004574BD"/>
    <w:rsid w:val="00457777"/>
    <w:rsid w:val="004577E1"/>
    <w:rsid w:val="004577F9"/>
    <w:rsid w:val="004578F3"/>
    <w:rsid w:val="004579DB"/>
    <w:rsid w:val="00457AF6"/>
    <w:rsid w:val="00457D4B"/>
    <w:rsid w:val="00460330"/>
    <w:rsid w:val="0046052A"/>
    <w:rsid w:val="00460592"/>
    <w:rsid w:val="00460634"/>
    <w:rsid w:val="004609E9"/>
    <w:rsid w:val="00460AEF"/>
    <w:rsid w:val="00460BA7"/>
    <w:rsid w:val="00460CD4"/>
    <w:rsid w:val="00460E38"/>
    <w:rsid w:val="00460EF5"/>
    <w:rsid w:val="00460F4E"/>
    <w:rsid w:val="004610E6"/>
    <w:rsid w:val="0046118E"/>
    <w:rsid w:val="004611E3"/>
    <w:rsid w:val="004615B5"/>
    <w:rsid w:val="00461ACB"/>
    <w:rsid w:val="00461BBB"/>
    <w:rsid w:val="00461C40"/>
    <w:rsid w:val="00461D6C"/>
    <w:rsid w:val="00461DF9"/>
    <w:rsid w:val="00461F2F"/>
    <w:rsid w:val="00461F97"/>
    <w:rsid w:val="00462237"/>
    <w:rsid w:val="0046229D"/>
    <w:rsid w:val="004622A2"/>
    <w:rsid w:val="0046232E"/>
    <w:rsid w:val="00462550"/>
    <w:rsid w:val="0046268B"/>
    <w:rsid w:val="0046271B"/>
    <w:rsid w:val="004628FE"/>
    <w:rsid w:val="0046292E"/>
    <w:rsid w:val="00462A0F"/>
    <w:rsid w:val="00462B58"/>
    <w:rsid w:val="00462BA2"/>
    <w:rsid w:val="00462BA6"/>
    <w:rsid w:val="00462BAB"/>
    <w:rsid w:val="00462BBE"/>
    <w:rsid w:val="00462C1C"/>
    <w:rsid w:val="00462F0B"/>
    <w:rsid w:val="00463077"/>
    <w:rsid w:val="004630B4"/>
    <w:rsid w:val="00463186"/>
    <w:rsid w:val="004631AD"/>
    <w:rsid w:val="004631B1"/>
    <w:rsid w:val="0046327C"/>
    <w:rsid w:val="004632AB"/>
    <w:rsid w:val="0046341A"/>
    <w:rsid w:val="0046378F"/>
    <w:rsid w:val="00463836"/>
    <w:rsid w:val="004638AB"/>
    <w:rsid w:val="00463A7C"/>
    <w:rsid w:val="00463A80"/>
    <w:rsid w:val="00463B10"/>
    <w:rsid w:val="00463D18"/>
    <w:rsid w:val="00463D68"/>
    <w:rsid w:val="00463E15"/>
    <w:rsid w:val="00463EEE"/>
    <w:rsid w:val="00463EFC"/>
    <w:rsid w:val="004640AA"/>
    <w:rsid w:val="004640D1"/>
    <w:rsid w:val="00464124"/>
    <w:rsid w:val="004641EE"/>
    <w:rsid w:val="00464272"/>
    <w:rsid w:val="004642B2"/>
    <w:rsid w:val="004642B3"/>
    <w:rsid w:val="00464473"/>
    <w:rsid w:val="00464648"/>
    <w:rsid w:val="00464739"/>
    <w:rsid w:val="004648A2"/>
    <w:rsid w:val="00464A53"/>
    <w:rsid w:val="00464C64"/>
    <w:rsid w:val="00464DB1"/>
    <w:rsid w:val="00464DD7"/>
    <w:rsid w:val="0046507B"/>
    <w:rsid w:val="004650A7"/>
    <w:rsid w:val="00465132"/>
    <w:rsid w:val="004652A2"/>
    <w:rsid w:val="004652E6"/>
    <w:rsid w:val="004655AE"/>
    <w:rsid w:val="004655DD"/>
    <w:rsid w:val="0046561F"/>
    <w:rsid w:val="00465832"/>
    <w:rsid w:val="00465B47"/>
    <w:rsid w:val="00465B6B"/>
    <w:rsid w:val="00465CCD"/>
    <w:rsid w:val="00465D2F"/>
    <w:rsid w:val="00465EFE"/>
    <w:rsid w:val="00465F11"/>
    <w:rsid w:val="00465FF2"/>
    <w:rsid w:val="004661DE"/>
    <w:rsid w:val="00466386"/>
    <w:rsid w:val="0046655B"/>
    <w:rsid w:val="0046662C"/>
    <w:rsid w:val="004668D9"/>
    <w:rsid w:val="0046692C"/>
    <w:rsid w:val="00466A31"/>
    <w:rsid w:val="00466B73"/>
    <w:rsid w:val="00466D4E"/>
    <w:rsid w:val="00466D75"/>
    <w:rsid w:val="00466E2E"/>
    <w:rsid w:val="00466E32"/>
    <w:rsid w:val="00467107"/>
    <w:rsid w:val="00467385"/>
    <w:rsid w:val="004674C1"/>
    <w:rsid w:val="004675F7"/>
    <w:rsid w:val="00467614"/>
    <w:rsid w:val="004676BD"/>
    <w:rsid w:val="0046772B"/>
    <w:rsid w:val="004677BA"/>
    <w:rsid w:val="004677C0"/>
    <w:rsid w:val="004677F9"/>
    <w:rsid w:val="004679F7"/>
    <w:rsid w:val="00467D21"/>
    <w:rsid w:val="00470716"/>
    <w:rsid w:val="00470793"/>
    <w:rsid w:val="0047095A"/>
    <w:rsid w:val="004709F0"/>
    <w:rsid w:val="00470C63"/>
    <w:rsid w:val="00470DDC"/>
    <w:rsid w:val="00471022"/>
    <w:rsid w:val="004713EA"/>
    <w:rsid w:val="00471546"/>
    <w:rsid w:val="00471652"/>
    <w:rsid w:val="004716E1"/>
    <w:rsid w:val="004719AF"/>
    <w:rsid w:val="00471B32"/>
    <w:rsid w:val="00471B5D"/>
    <w:rsid w:val="00471CD4"/>
    <w:rsid w:val="00471FE5"/>
    <w:rsid w:val="00472106"/>
    <w:rsid w:val="004721A3"/>
    <w:rsid w:val="00472253"/>
    <w:rsid w:val="00472284"/>
    <w:rsid w:val="004723F1"/>
    <w:rsid w:val="00472427"/>
    <w:rsid w:val="004725A9"/>
    <w:rsid w:val="00472757"/>
    <w:rsid w:val="004727D3"/>
    <w:rsid w:val="00472848"/>
    <w:rsid w:val="004728AF"/>
    <w:rsid w:val="004729C0"/>
    <w:rsid w:val="00472A3A"/>
    <w:rsid w:val="00472B68"/>
    <w:rsid w:val="00472D7D"/>
    <w:rsid w:val="00472DD5"/>
    <w:rsid w:val="00472E57"/>
    <w:rsid w:val="00473074"/>
    <w:rsid w:val="004732B1"/>
    <w:rsid w:val="00473343"/>
    <w:rsid w:val="004733CE"/>
    <w:rsid w:val="00473454"/>
    <w:rsid w:val="004735C0"/>
    <w:rsid w:val="004735F3"/>
    <w:rsid w:val="004736A9"/>
    <w:rsid w:val="0047380A"/>
    <w:rsid w:val="004738C9"/>
    <w:rsid w:val="004739B7"/>
    <w:rsid w:val="00473BAA"/>
    <w:rsid w:val="00473E83"/>
    <w:rsid w:val="00473F15"/>
    <w:rsid w:val="0047404B"/>
    <w:rsid w:val="00474235"/>
    <w:rsid w:val="0047435D"/>
    <w:rsid w:val="0047464D"/>
    <w:rsid w:val="0047483F"/>
    <w:rsid w:val="00474937"/>
    <w:rsid w:val="0047497D"/>
    <w:rsid w:val="004749C0"/>
    <w:rsid w:val="00474D80"/>
    <w:rsid w:val="004751C0"/>
    <w:rsid w:val="004751E0"/>
    <w:rsid w:val="00475278"/>
    <w:rsid w:val="004752C9"/>
    <w:rsid w:val="004756B0"/>
    <w:rsid w:val="004756E1"/>
    <w:rsid w:val="0047581F"/>
    <w:rsid w:val="004758B5"/>
    <w:rsid w:val="004759B7"/>
    <w:rsid w:val="00475AAE"/>
    <w:rsid w:val="00475CB4"/>
    <w:rsid w:val="00475D77"/>
    <w:rsid w:val="00475DF1"/>
    <w:rsid w:val="00476293"/>
    <w:rsid w:val="00476440"/>
    <w:rsid w:val="0047674E"/>
    <w:rsid w:val="00476844"/>
    <w:rsid w:val="004768D5"/>
    <w:rsid w:val="0047692C"/>
    <w:rsid w:val="00476969"/>
    <w:rsid w:val="00476C06"/>
    <w:rsid w:val="00476C29"/>
    <w:rsid w:val="00476C4A"/>
    <w:rsid w:val="00476C74"/>
    <w:rsid w:val="00476C98"/>
    <w:rsid w:val="00476DB1"/>
    <w:rsid w:val="00476FDB"/>
    <w:rsid w:val="00477099"/>
    <w:rsid w:val="00477186"/>
    <w:rsid w:val="0047720E"/>
    <w:rsid w:val="00477521"/>
    <w:rsid w:val="00477563"/>
    <w:rsid w:val="0047772F"/>
    <w:rsid w:val="00477745"/>
    <w:rsid w:val="004777FF"/>
    <w:rsid w:val="0047784C"/>
    <w:rsid w:val="004779CF"/>
    <w:rsid w:val="00477BAC"/>
    <w:rsid w:val="00477C3D"/>
    <w:rsid w:val="00477D0D"/>
    <w:rsid w:val="00477E51"/>
    <w:rsid w:val="00477E5B"/>
    <w:rsid w:val="00477E69"/>
    <w:rsid w:val="00477F6A"/>
    <w:rsid w:val="00477FB8"/>
    <w:rsid w:val="0048071E"/>
    <w:rsid w:val="0048076A"/>
    <w:rsid w:val="00480846"/>
    <w:rsid w:val="0048099C"/>
    <w:rsid w:val="00480B00"/>
    <w:rsid w:val="00480B71"/>
    <w:rsid w:val="00480CE0"/>
    <w:rsid w:val="00480E0D"/>
    <w:rsid w:val="00480ECB"/>
    <w:rsid w:val="00481004"/>
    <w:rsid w:val="00481053"/>
    <w:rsid w:val="004810A0"/>
    <w:rsid w:val="004810B9"/>
    <w:rsid w:val="0048145C"/>
    <w:rsid w:val="0048159A"/>
    <w:rsid w:val="004816C8"/>
    <w:rsid w:val="004817B1"/>
    <w:rsid w:val="00481814"/>
    <w:rsid w:val="00481E34"/>
    <w:rsid w:val="00481EDC"/>
    <w:rsid w:val="00482725"/>
    <w:rsid w:val="00482869"/>
    <w:rsid w:val="00482919"/>
    <w:rsid w:val="004829B7"/>
    <w:rsid w:val="00482A91"/>
    <w:rsid w:val="00482B4E"/>
    <w:rsid w:val="00482BBD"/>
    <w:rsid w:val="00482C20"/>
    <w:rsid w:val="00482E68"/>
    <w:rsid w:val="004830DF"/>
    <w:rsid w:val="004830EC"/>
    <w:rsid w:val="0048316F"/>
    <w:rsid w:val="00483258"/>
    <w:rsid w:val="00483384"/>
    <w:rsid w:val="00483385"/>
    <w:rsid w:val="004834C2"/>
    <w:rsid w:val="00483549"/>
    <w:rsid w:val="004838F0"/>
    <w:rsid w:val="00483CBA"/>
    <w:rsid w:val="00483F56"/>
    <w:rsid w:val="0048415F"/>
    <w:rsid w:val="004842D6"/>
    <w:rsid w:val="004844B9"/>
    <w:rsid w:val="0048470A"/>
    <w:rsid w:val="00484B49"/>
    <w:rsid w:val="00484B61"/>
    <w:rsid w:val="00484CB8"/>
    <w:rsid w:val="00484CCB"/>
    <w:rsid w:val="00484DAA"/>
    <w:rsid w:val="00484E02"/>
    <w:rsid w:val="00484E59"/>
    <w:rsid w:val="00485193"/>
    <w:rsid w:val="004852D8"/>
    <w:rsid w:val="00485397"/>
    <w:rsid w:val="004853B6"/>
    <w:rsid w:val="0048551D"/>
    <w:rsid w:val="0048554D"/>
    <w:rsid w:val="0048562B"/>
    <w:rsid w:val="0048580F"/>
    <w:rsid w:val="00485D1D"/>
    <w:rsid w:val="00485F78"/>
    <w:rsid w:val="00485FFE"/>
    <w:rsid w:val="004862A5"/>
    <w:rsid w:val="00486392"/>
    <w:rsid w:val="004863E7"/>
    <w:rsid w:val="004864B8"/>
    <w:rsid w:val="00486505"/>
    <w:rsid w:val="0048669D"/>
    <w:rsid w:val="004866CD"/>
    <w:rsid w:val="004866EB"/>
    <w:rsid w:val="004867D3"/>
    <w:rsid w:val="004868C7"/>
    <w:rsid w:val="004869DE"/>
    <w:rsid w:val="00486F60"/>
    <w:rsid w:val="00486F67"/>
    <w:rsid w:val="00486FFA"/>
    <w:rsid w:val="0048701A"/>
    <w:rsid w:val="004872DA"/>
    <w:rsid w:val="004872DD"/>
    <w:rsid w:val="0048730C"/>
    <w:rsid w:val="0048735A"/>
    <w:rsid w:val="00487805"/>
    <w:rsid w:val="004878B3"/>
    <w:rsid w:val="004879C7"/>
    <w:rsid w:val="004879DA"/>
    <w:rsid w:val="00487B39"/>
    <w:rsid w:val="00487C2D"/>
    <w:rsid w:val="00487D11"/>
    <w:rsid w:val="00487D32"/>
    <w:rsid w:val="00487FCC"/>
    <w:rsid w:val="00490107"/>
    <w:rsid w:val="00490518"/>
    <w:rsid w:val="004905A7"/>
    <w:rsid w:val="004907EA"/>
    <w:rsid w:val="00490BBC"/>
    <w:rsid w:val="00490E1E"/>
    <w:rsid w:val="00490E61"/>
    <w:rsid w:val="00490EB0"/>
    <w:rsid w:val="00491099"/>
    <w:rsid w:val="0049109D"/>
    <w:rsid w:val="00491422"/>
    <w:rsid w:val="0049149E"/>
    <w:rsid w:val="0049153D"/>
    <w:rsid w:val="00491574"/>
    <w:rsid w:val="004915CA"/>
    <w:rsid w:val="004915FF"/>
    <w:rsid w:val="0049172C"/>
    <w:rsid w:val="004918F8"/>
    <w:rsid w:val="004919CE"/>
    <w:rsid w:val="00491AF9"/>
    <w:rsid w:val="00491B46"/>
    <w:rsid w:val="00491BB2"/>
    <w:rsid w:val="00491C20"/>
    <w:rsid w:val="00491C35"/>
    <w:rsid w:val="00491CB0"/>
    <w:rsid w:val="00491E31"/>
    <w:rsid w:val="00491F41"/>
    <w:rsid w:val="0049212C"/>
    <w:rsid w:val="00492166"/>
    <w:rsid w:val="004922C6"/>
    <w:rsid w:val="00492324"/>
    <w:rsid w:val="004923D3"/>
    <w:rsid w:val="004923F7"/>
    <w:rsid w:val="004924EC"/>
    <w:rsid w:val="004924F5"/>
    <w:rsid w:val="00492512"/>
    <w:rsid w:val="0049256E"/>
    <w:rsid w:val="00492582"/>
    <w:rsid w:val="004927C8"/>
    <w:rsid w:val="00492839"/>
    <w:rsid w:val="0049299B"/>
    <w:rsid w:val="004929DB"/>
    <w:rsid w:val="00492B15"/>
    <w:rsid w:val="00492BA4"/>
    <w:rsid w:val="00492BE0"/>
    <w:rsid w:val="00493134"/>
    <w:rsid w:val="0049327F"/>
    <w:rsid w:val="004932FF"/>
    <w:rsid w:val="00493330"/>
    <w:rsid w:val="00493A30"/>
    <w:rsid w:val="00493CC4"/>
    <w:rsid w:val="004940DD"/>
    <w:rsid w:val="00494261"/>
    <w:rsid w:val="0049436E"/>
    <w:rsid w:val="004943E9"/>
    <w:rsid w:val="0049447E"/>
    <w:rsid w:val="004944CB"/>
    <w:rsid w:val="004945C5"/>
    <w:rsid w:val="00494BCD"/>
    <w:rsid w:val="00494D67"/>
    <w:rsid w:val="00494EA3"/>
    <w:rsid w:val="00494F25"/>
    <w:rsid w:val="00494F3B"/>
    <w:rsid w:val="00494FEF"/>
    <w:rsid w:val="00495032"/>
    <w:rsid w:val="00495394"/>
    <w:rsid w:val="004953AD"/>
    <w:rsid w:val="0049543D"/>
    <w:rsid w:val="00495533"/>
    <w:rsid w:val="004955DA"/>
    <w:rsid w:val="004955F3"/>
    <w:rsid w:val="00495738"/>
    <w:rsid w:val="00495766"/>
    <w:rsid w:val="0049589B"/>
    <w:rsid w:val="004958B2"/>
    <w:rsid w:val="0049594D"/>
    <w:rsid w:val="00495985"/>
    <w:rsid w:val="004959AA"/>
    <w:rsid w:val="00495A2E"/>
    <w:rsid w:val="00495BE3"/>
    <w:rsid w:val="00495C95"/>
    <w:rsid w:val="00495D94"/>
    <w:rsid w:val="00495ED7"/>
    <w:rsid w:val="00495F07"/>
    <w:rsid w:val="00495F33"/>
    <w:rsid w:val="0049612B"/>
    <w:rsid w:val="004961AF"/>
    <w:rsid w:val="004963FA"/>
    <w:rsid w:val="00496644"/>
    <w:rsid w:val="004967B1"/>
    <w:rsid w:val="004969B5"/>
    <w:rsid w:val="00496AA4"/>
    <w:rsid w:val="00496BF0"/>
    <w:rsid w:val="00496C5F"/>
    <w:rsid w:val="00496E36"/>
    <w:rsid w:val="004970DC"/>
    <w:rsid w:val="00497443"/>
    <w:rsid w:val="00497464"/>
    <w:rsid w:val="0049780F"/>
    <w:rsid w:val="00497817"/>
    <w:rsid w:val="0049787C"/>
    <w:rsid w:val="004979F2"/>
    <w:rsid w:val="00497C7E"/>
    <w:rsid w:val="00497C8B"/>
    <w:rsid w:val="00497EBA"/>
    <w:rsid w:val="00497F4F"/>
    <w:rsid w:val="004A013B"/>
    <w:rsid w:val="004A0342"/>
    <w:rsid w:val="004A0488"/>
    <w:rsid w:val="004A0584"/>
    <w:rsid w:val="004A063A"/>
    <w:rsid w:val="004A06E2"/>
    <w:rsid w:val="004A0B69"/>
    <w:rsid w:val="004A0C5C"/>
    <w:rsid w:val="004A0C7E"/>
    <w:rsid w:val="004A0D0C"/>
    <w:rsid w:val="004A0D57"/>
    <w:rsid w:val="004A0E42"/>
    <w:rsid w:val="004A0EA7"/>
    <w:rsid w:val="004A11D3"/>
    <w:rsid w:val="004A12E6"/>
    <w:rsid w:val="004A14CA"/>
    <w:rsid w:val="004A1503"/>
    <w:rsid w:val="004A15CE"/>
    <w:rsid w:val="004A1681"/>
    <w:rsid w:val="004A1777"/>
    <w:rsid w:val="004A1E71"/>
    <w:rsid w:val="004A1FEB"/>
    <w:rsid w:val="004A2353"/>
    <w:rsid w:val="004A236B"/>
    <w:rsid w:val="004A2371"/>
    <w:rsid w:val="004A23F1"/>
    <w:rsid w:val="004A24AC"/>
    <w:rsid w:val="004A2560"/>
    <w:rsid w:val="004A25BD"/>
    <w:rsid w:val="004A2838"/>
    <w:rsid w:val="004A28CF"/>
    <w:rsid w:val="004A2B6E"/>
    <w:rsid w:val="004A2C1C"/>
    <w:rsid w:val="004A2DC0"/>
    <w:rsid w:val="004A2E0A"/>
    <w:rsid w:val="004A2EFB"/>
    <w:rsid w:val="004A2F8E"/>
    <w:rsid w:val="004A301B"/>
    <w:rsid w:val="004A31BA"/>
    <w:rsid w:val="004A3391"/>
    <w:rsid w:val="004A3778"/>
    <w:rsid w:val="004A3AB7"/>
    <w:rsid w:val="004A3CB7"/>
    <w:rsid w:val="004A3D30"/>
    <w:rsid w:val="004A3FBB"/>
    <w:rsid w:val="004A3FCB"/>
    <w:rsid w:val="004A4013"/>
    <w:rsid w:val="004A4084"/>
    <w:rsid w:val="004A408C"/>
    <w:rsid w:val="004A42C4"/>
    <w:rsid w:val="004A42CD"/>
    <w:rsid w:val="004A455E"/>
    <w:rsid w:val="004A4594"/>
    <w:rsid w:val="004A47A9"/>
    <w:rsid w:val="004A4902"/>
    <w:rsid w:val="004A49BD"/>
    <w:rsid w:val="004A49DF"/>
    <w:rsid w:val="004A4A15"/>
    <w:rsid w:val="004A4B7B"/>
    <w:rsid w:val="004A4CAB"/>
    <w:rsid w:val="004A4D9E"/>
    <w:rsid w:val="004A4E6B"/>
    <w:rsid w:val="004A510A"/>
    <w:rsid w:val="004A51E7"/>
    <w:rsid w:val="004A5370"/>
    <w:rsid w:val="004A548F"/>
    <w:rsid w:val="004A5537"/>
    <w:rsid w:val="004A556B"/>
    <w:rsid w:val="004A55B8"/>
    <w:rsid w:val="004A5CDA"/>
    <w:rsid w:val="004A5CF7"/>
    <w:rsid w:val="004A5ED5"/>
    <w:rsid w:val="004A647C"/>
    <w:rsid w:val="004A651D"/>
    <w:rsid w:val="004A65E6"/>
    <w:rsid w:val="004A6601"/>
    <w:rsid w:val="004A6942"/>
    <w:rsid w:val="004A6E6D"/>
    <w:rsid w:val="004A6EFB"/>
    <w:rsid w:val="004A7148"/>
    <w:rsid w:val="004A720E"/>
    <w:rsid w:val="004A7334"/>
    <w:rsid w:val="004A749D"/>
    <w:rsid w:val="004A7625"/>
    <w:rsid w:val="004A7711"/>
    <w:rsid w:val="004A785B"/>
    <w:rsid w:val="004A7A9F"/>
    <w:rsid w:val="004A7B5D"/>
    <w:rsid w:val="004A7B5F"/>
    <w:rsid w:val="004B0048"/>
    <w:rsid w:val="004B015C"/>
    <w:rsid w:val="004B036E"/>
    <w:rsid w:val="004B0473"/>
    <w:rsid w:val="004B04BD"/>
    <w:rsid w:val="004B0576"/>
    <w:rsid w:val="004B0948"/>
    <w:rsid w:val="004B096E"/>
    <w:rsid w:val="004B09C5"/>
    <w:rsid w:val="004B0B31"/>
    <w:rsid w:val="004B0D40"/>
    <w:rsid w:val="004B0F6A"/>
    <w:rsid w:val="004B1155"/>
    <w:rsid w:val="004B117B"/>
    <w:rsid w:val="004B121C"/>
    <w:rsid w:val="004B1454"/>
    <w:rsid w:val="004B14B2"/>
    <w:rsid w:val="004B1681"/>
    <w:rsid w:val="004B18D1"/>
    <w:rsid w:val="004B191A"/>
    <w:rsid w:val="004B1B47"/>
    <w:rsid w:val="004B2204"/>
    <w:rsid w:val="004B23CE"/>
    <w:rsid w:val="004B2627"/>
    <w:rsid w:val="004B27D8"/>
    <w:rsid w:val="004B28DF"/>
    <w:rsid w:val="004B2960"/>
    <w:rsid w:val="004B2AA1"/>
    <w:rsid w:val="004B2AA5"/>
    <w:rsid w:val="004B2D74"/>
    <w:rsid w:val="004B312F"/>
    <w:rsid w:val="004B322D"/>
    <w:rsid w:val="004B345B"/>
    <w:rsid w:val="004B387E"/>
    <w:rsid w:val="004B3B2A"/>
    <w:rsid w:val="004B3D45"/>
    <w:rsid w:val="004B4188"/>
    <w:rsid w:val="004B41D1"/>
    <w:rsid w:val="004B420F"/>
    <w:rsid w:val="004B4219"/>
    <w:rsid w:val="004B44E1"/>
    <w:rsid w:val="004B44FB"/>
    <w:rsid w:val="004B4585"/>
    <w:rsid w:val="004B45AD"/>
    <w:rsid w:val="004B45C9"/>
    <w:rsid w:val="004B4BA2"/>
    <w:rsid w:val="004B4F59"/>
    <w:rsid w:val="004B4FFB"/>
    <w:rsid w:val="004B511B"/>
    <w:rsid w:val="004B515C"/>
    <w:rsid w:val="004B51EC"/>
    <w:rsid w:val="004B5302"/>
    <w:rsid w:val="004B571B"/>
    <w:rsid w:val="004B5870"/>
    <w:rsid w:val="004B58D7"/>
    <w:rsid w:val="004B5D94"/>
    <w:rsid w:val="004B5F16"/>
    <w:rsid w:val="004B5F3B"/>
    <w:rsid w:val="004B5F74"/>
    <w:rsid w:val="004B62D4"/>
    <w:rsid w:val="004B6977"/>
    <w:rsid w:val="004B69F6"/>
    <w:rsid w:val="004B6B0A"/>
    <w:rsid w:val="004B6C33"/>
    <w:rsid w:val="004B6D11"/>
    <w:rsid w:val="004B6E14"/>
    <w:rsid w:val="004B70B6"/>
    <w:rsid w:val="004B71B7"/>
    <w:rsid w:val="004B7241"/>
    <w:rsid w:val="004B7476"/>
    <w:rsid w:val="004B7508"/>
    <w:rsid w:val="004B7580"/>
    <w:rsid w:val="004B75E8"/>
    <w:rsid w:val="004B77DE"/>
    <w:rsid w:val="004B7952"/>
    <w:rsid w:val="004B7954"/>
    <w:rsid w:val="004B7A66"/>
    <w:rsid w:val="004B7AE1"/>
    <w:rsid w:val="004B7BD8"/>
    <w:rsid w:val="004B7C23"/>
    <w:rsid w:val="004B7CA1"/>
    <w:rsid w:val="004B7CBF"/>
    <w:rsid w:val="004B7F6C"/>
    <w:rsid w:val="004C01B9"/>
    <w:rsid w:val="004C01EB"/>
    <w:rsid w:val="004C03EF"/>
    <w:rsid w:val="004C070B"/>
    <w:rsid w:val="004C0817"/>
    <w:rsid w:val="004C0924"/>
    <w:rsid w:val="004C0A42"/>
    <w:rsid w:val="004C0C5B"/>
    <w:rsid w:val="004C0E1C"/>
    <w:rsid w:val="004C0FCF"/>
    <w:rsid w:val="004C10D2"/>
    <w:rsid w:val="004C1281"/>
    <w:rsid w:val="004C137B"/>
    <w:rsid w:val="004C147E"/>
    <w:rsid w:val="004C1572"/>
    <w:rsid w:val="004C17CF"/>
    <w:rsid w:val="004C195E"/>
    <w:rsid w:val="004C1A84"/>
    <w:rsid w:val="004C1BEA"/>
    <w:rsid w:val="004C1BEB"/>
    <w:rsid w:val="004C220B"/>
    <w:rsid w:val="004C22CE"/>
    <w:rsid w:val="004C231C"/>
    <w:rsid w:val="004C2408"/>
    <w:rsid w:val="004C25E2"/>
    <w:rsid w:val="004C285B"/>
    <w:rsid w:val="004C2866"/>
    <w:rsid w:val="004C2DF0"/>
    <w:rsid w:val="004C2E9E"/>
    <w:rsid w:val="004C2FB1"/>
    <w:rsid w:val="004C3098"/>
    <w:rsid w:val="004C328A"/>
    <w:rsid w:val="004C3420"/>
    <w:rsid w:val="004C344F"/>
    <w:rsid w:val="004C3507"/>
    <w:rsid w:val="004C3595"/>
    <w:rsid w:val="004C3688"/>
    <w:rsid w:val="004C36BB"/>
    <w:rsid w:val="004C3ABD"/>
    <w:rsid w:val="004C3C17"/>
    <w:rsid w:val="004C3DEA"/>
    <w:rsid w:val="004C3E0E"/>
    <w:rsid w:val="004C3ECB"/>
    <w:rsid w:val="004C3FC7"/>
    <w:rsid w:val="004C405F"/>
    <w:rsid w:val="004C4182"/>
    <w:rsid w:val="004C4517"/>
    <w:rsid w:val="004C4595"/>
    <w:rsid w:val="004C461B"/>
    <w:rsid w:val="004C4746"/>
    <w:rsid w:val="004C4767"/>
    <w:rsid w:val="004C483A"/>
    <w:rsid w:val="004C4912"/>
    <w:rsid w:val="004C4BA3"/>
    <w:rsid w:val="004C4C8A"/>
    <w:rsid w:val="004C4D87"/>
    <w:rsid w:val="004C4ED6"/>
    <w:rsid w:val="004C4F6C"/>
    <w:rsid w:val="004C4F94"/>
    <w:rsid w:val="004C4FC0"/>
    <w:rsid w:val="004C54B1"/>
    <w:rsid w:val="004C572E"/>
    <w:rsid w:val="004C5CA4"/>
    <w:rsid w:val="004C5F22"/>
    <w:rsid w:val="004C6263"/>
    <w:rsid w:val="004C6462"/>
    <w:rsid w:val="004C6483"/>
    <w:rsid w:val="004C6737"/>
    <w:rsid w:val="004C6773"/>
    <w:rsid w:val="004C6812"/>
    <w:rsid w:val="004C6A51"/>
    <w:rsid w:val="004C6B3B"/>
    <w:rsid w:val="004C6BD0"/>
    <w:rsid w:val="004C6C92"/>
    <w:rsid w:val="004C6E04"/>
    <w:rsid w:val="004C6F93"/>
    <w:rsid w:val="004C71D5"/>
    <w:rsid w:val="004C7234"/>
    <w:rsid w:val="004C748C"/>
    <w:rsid w:val="004C7565"/>
    <w:rsid w:val="004C7891"/>
    <w:rsid w:val="004C7A5D"/>
    <w:rsid w:val="004C7A9D"/>
    <w:rsid w:val="004C7C46"/>
    <w:rsid w:val="004C7DAC"/>
    <w:rsid w:val="004C7E21"/>
    <w:rsid w:val="004D022D"/>
    <w:rsid w:val="004D042E"/>
    <w:rsid w:val="004D05C4"/>
    <w:rsid w:val="004D066F"/>
    <w:rsid w:val="004D09B3"/>
    <w:rsid w:val="004D0D72"/>
    <w:rsid w:val="004D0D9D"/>
    <w:rsid w:val="004D0FE0"/>
    <w:rsid w:val="004D1112"/>
    <w:rsid w:val="004D1274"/>
    <w:rsid w:val="004D12D5"/>
    <w:rsid w:val="004D1352"/>
    <w:rsid w:val="004D15E5"/>
    <w:rsid w:val="004D16D9"/>
    <w:rsid w:val="004D1824"/>
    <w:rsid w:val="004D186F"/>
    <w:rsid w:val="004D1A7A"/>
    <w:rsid w:val="004D1B7A"/>
    <w:rsid w:val="004D1C2D"/>
    <w:rsid w:val="004D1C72"/>
    <w:rsid w:val="004D1C77"/>
    <w:rsid w:val="004D1EC3"/>
    <w:rsid w:val="004D206E"/>
    <w:rsid w:val="004D213C"/>
    <w:rsid w:val="004D218B"/>
    <w:rsid w:val="004D2294"/>
    <w:rsid w:val="004D2330"/>
    <w:rsid w:val="004D2409"/>
    <w:rsid w:val="004D2502"/>
    <w:rsid w:val="004D26BA"/>
    <w:rsid w:val="004D27E0"/>
    <w:rsid w:val="004D2908"/>
    <w:rsid w:val="004D2B5B"/>
    <w:rsid w:val="004D2C7D"/>
    <w:rsid w:val="004D2F7A"/>
    <w:rsid w:val="004D2FBB"/>
    <w:rsid w:val="004D306A"/>
    <w:rsid w:val="004D315D"/>
    <w:rsid w:val="004D324C"/>
    <w:rsid w:val="004D3314"/>
    <w:rsid w:val="004D3354"/>
    <w:rsid w:val="004D33C6"/>
    <w:rsid w:val="004D3495"/>
    <w:rsid w:val="004D3642"/>
    <w:rsid w:val="004D37F0"/>
    <w:rsid w:val="004D38B7"/>
    <w:rsid w:val="004D3FD2"/>
    <w:rsid w:val="004D4130"/>
    <w:rsid w:val="004D4252"/>
    <w:rsid w:val="004D43B7"/>
    <w:rsid w:val="004D4429"/>
    <w:rsid w:val="004D4861"/>
    <w:rsid w:val="004D4AB5"/>
    <w:rsid w:val="004D4C66"/>
    <w:rsid w:val="004D4CE0"/>
    <w:rsid w:val="004D4D1B"/>
    <w:rsid w:val="004D4DB7"/>
    <w:rsid w:val="004D4E91"/>
    <w:rsid w:val="004D4EBF"/>
    <w:rsid w:val="004D50B0"/>
    <w:rsid w:val="004D51FB"/>
    <w:rsid w:val="004D576C"/>
    <w:rsid w:val="004D57BC"/>
    <w:rsid w:val="004D580D"/>
    <w:rsid w:val="004D594D"/>
    <w:rsid w:val="004D5BD3"/>
    <w:rsid w:val="004D5C57"/>
    <w:rsid w:val="004D5F1A"/>
    <w:rsid w:val="004D61D5"/>
    <w:rsid w:val="004D6353"/>
    <w:rsid w:val="004D665F"/>
    <w:rsid w:val="004D68C8"/>
    <w:rsid w:val="004D6BC2"/>
    <w:rsid w:val="004D6C04"/>
    <w:rsid w:val="004D6C19"/>
    <w:rsid w:val="004D6C6F"/>
    <w:rsid w:val="004D6C8E"/>
    <w:rsid w:val="004D6D11"/>
    <w:rsid w:val="004D6DC2"/>
    <w:rsid w:val="004D6E8E"/>
    <w:rsid w:val="004D6F50"/>
    <w:rsid w:val="004D781E"/>
    <w:rsid w:val="004D798D"/>
    <w:rsid w:val="004D7A2A"/>
    <w:rsid w:val="004D7E82"/>
    <w:rsid w:val="004E045B"/>
    <w:rsid w:val="004E04F7"/>
    <w:rsid w:val="004E0643"/>
    <w:rsid w:val="004E0695"/>
    <w:rsid w:val="004E074D"/>
    <w:rsid w:val="004E087C"/>
    <w:rsid w:val="004E08D0"/>
    <w:rsid w:val="004E09CC"/>
    <w:rsid w:val="004E09E1"/>
    <w:rsid w:val="004E0A32"/>
    <w:rsid w:val="004E0C19"/>
    <w:rsid w:val="004E0C48"/>
    <w:rsid w:val="004E0CA9"/>
    <w:rsid w:val="004E0E3E"/>
    <w:rsid w:val="004E11A4"/>
    <w:rsid w:val="004E1275"/>
    <w:rsid w:val="004E14AC"/>
    <w:rsid w:val="004E15A5"/>
    <w:rsid w:val="004E16B0"/>
    <w:rsid w:val="004E17E9"/>
    <w:rsid w:val="004E1BD0"/>
    <w:rsid w:val="004E1CFA"/>
    <w:rsid w:val="004E1E12"/>
    <w:rsid w:val="004E1E3A"/>
    <w:rsid w:val="004E1E76"/>
    <w:rsid w:val="004E2097"/>
    <w:rsid w:val="004E218D"/>
    <w:rsid w:val="004E21AA"/>
    <w:rsid w:val="004E23D7"/>
    <w:rsid w:val="004E25E4"/>
    <w:rsid w:val="004E2678"/>
    <w:rsid w:val="004E26E9"/>
    <w:rsid w:val="004E2728"/>
    <w:rsid w:val="004E27DB"/>
    <w:rsid w:val="004E2956"/>
    <w:rsid w:val="004E2B35"/>
    <w:rsid w:val="004E31A5"/>
    <w:rsid w:val="004E3234"/>
    <w:rsid w:val="004E3308"/>
    <w:rsid w:val="004E331C"/>
    <w:rsid w:val="004E3433"/>
    <w:rsid w:val="004E3613"/>
    <w:rsid w:val="004E399A"/>
    <w:rsid w:val="004E3A1D"/>
    <w:rsid w:val="004E3BC3"/>
    <w:rsid w:val="004E3CE5"/>
    <w:rsid w:val="004E3DBF"/>
    <w:rsid w:val="004E3FE9"/>
    <w:rsid w:val="004E41C1"/>
    <w:rsid w:val="004E41C3"/>
    <w:rsid w:val="004E4230"/>
    <w:rsid w:val="004E4244"/>
    <w:rsid w:val="004E425F"/>
    <w:rsid w:val="004E4402"/>
    <w:rsid w:val="004E4419"/>
    <w:rsid w:val="004E4511"/>
    <w:rsid w:val="004E4562"/>
    <w:rsid w:val="004E477D"/>
    <w:rsid w:val="004E47FD"/>
    <w:rsid w:val="004E4889"/>
    <w:rsid w:val="004E4915"/>
    <w:rsid w:val="004E49E0"/>
    <w:rsid w:val="004E4ADC"/>
    <w:rsid w:val="004E5216"/>
    <w:rsid w:val="004E5224"/>
    <w:rsid w:val="004E538C"/>
    <w:rsid w:val="004E55A5"/>
    <w:rsid w:val="004E5638"/>
    <w:rsid w:val="004E5952"/>
    <w:rsid w:val="004E5A88"/>
    <w:rsid w:val="004E5B64"/>
    <w:rsid w:val="004E5BA3"/>
    <w:rsid w:val="004E5CB7"/>
    <w:rsid w:val="004E5DE3"/>
    <w:rsid w:val="004E649A"/>
    <w:rsid w:val="004E64CA"/>
    <w:rsid w:val="004E6513"/>
    <w:rsid w:val="004E6541"/>
    <w:rsid w:val="004E66E1"/>
    <w:rsid w:val="004E68AA"/>
    <w:rsid w:val="004E68DE"/>
    <w:rsid w:val="004E6C6D"/>
    <w:rsid w:val="004E6CC1"/>
    <w:rsid w:val="004E73CE"/>
    <w:rsid w:val="004E7656"/>
    <w:rsid w:val="004E76AF"/>
    <w:rsid w:val="004E7726"/>
    <w:rsid w:val="004E776E"/>
    <w:rsid w:val="004E79ED"/>
    <w:rsid w:val="004E7A10"/>
    <w:rsid w:val="004E7A3F"/>
    <w:rsid w:val="004E7B65"/>
    <w:rsid w:val="004E7D00"/>
    <w:rsid w:val="004E7D26"/>
    <w:rsid w:val="004E7D65"/>
    <w:rsid w:val="004E7D6B"/>
    <w:rsid w:val="004E7DE8"/>
    <w:rsid w:val="004E7F25"/>
    <w:rsid w:val="004F00AD"/>
    <w:rsid w:val="004F01EE"/>
    <w:rsid w:val="004F02AB"/>
    <w:rsid w:val="004F075E"/>
    <w:rsid w:val="004F0853"/>
    <w:rsid w:val="004F0905"/>
    <w:rsid w:val="004F0A50"/>
    <w:rsid w:val="004F0AB4"/>
    <w:rsid w:val="004F0BFB"/>
    <w:rsid w:val="004F0EF7"/>
    <w:rsid w:val="004F1369"/>
    <w:rsid w:val="004F13AA"/>
    <w:rsid w:val="004F169B"/>
    <w:rsid w:val="004F174E"/>
    <w:rsid w:val="004F178D"/>
    <w:rsid w:val="004F187F"/>
    <w:rsid w:val="004F19AB"/>
    <w:rsid w:val="004F1A5B"/>
    <w:rsid w:val="004F1A74"/>
    <w:rsid w:val="004F1CBD"/>
    <w:rsid w:val="004F1DF8"/>
    <w:rsid w:val="004F1E35"/>
    <w:rsid w:val="004F1E37"/>
    <w:rsid w:val="004F2001"/>
    <w:rsid w:val="004F2145"/>
    <w:rsid w:val="004F268E"/>
    <w:rsid w:val="004F2798"/>
    <w:rsid w:val="004F2801"/>
    <w:rsid w:val="004F2806"/>
    <w:rsid w:val="004F285F"/>
    <w:rsid w:val="004F2989"/>
    <w:rsid w:val="004F2B11"/>
    <w:rsid w:val="004F2B9B"/>
    <w:rsid w:val="004F2CE6"/>
    <w:rsid w:val="004F2D36"/>
    <w:rsid w:val="004F2DFA"/>
    <w:rsid w:val="004F2E44"/>
    <w:rsid w:val="004F2F69"/>
    <w:rsid w:val="004F31B2"/>
    <w:rsid w:val="004F36E1"/>
    <w:rsid w:val="004F3835"/>
    <w:rsid w:val="004F3AB2"/>
    <w:rsid w:val="004F3B6D"/>
    <w:rsid w:val="004F3D7B"/>
    <w:rsid w:val="004F414D"/>
    <w:rsid w:val="004F429A"/>
    <w:rsid w:val="004F42D2"/>
    <w:rsid w:val="004F43F8"/>
    <w:rsid w:val="004F46FF"/>
    <w:rsid w:val="004F4AB0"/>
    <w:rsid w:val="004F4B46"/>
    <w:rsid w:val="004F4C1D"/>
    <w:rsid w:val="004F4D4C"/>
    <w:rsid w:val="004F4EE8"/>
    <w:rsid w:val="004F4F0C"/>
    <w:rsid w:val="004F4F8D"/>
    <w:rsid w:val="004F501C"/>
    <w:rsid w:val="004F51A5"/>
    <w:rsid w:val="004F5221"/>
    <w:rsid w:val="004F52C1"/>
    <w:rsid w:val="004F5409"/>
    <w:rsid w:val="004F5664"/>
    <w:rsid w:val="004F583D"/>
    <w:rsid w:val="004F59D0"/>
    <w:rsid w:val="004F5A07"/>
    <w:rsid w:val="004F5DFD"/>
    <w:rsid w:val="004F61B4"/>
    <w:rsid w:val="004F683B"/>
    <w:rsid w:val="004F6B96"/>
    <w:rsid w:val="004F6BA1"/>
    <w:rsid w:val="004F6BF0"/>
    <w:rsid w:val="004F6C4C"/>
    <w:rsid w:val="004F6DDC"/>
    <w:rsid w:val="004F6EDE"/>
    <w:rsid w:val="004F6EFB"/>
    <w:rsid w:val="004F70F3"/>
    <w:rsid w:val="004F7111"/>
    <w:rsid w:val="004F7247"/>
    <w:rsid w:val="004F72CC"/>
    <w:rsid w:val="004F731D"/>
    <w:rsid w:val="004F7452"/>
    <w:rsid w:val="004F7612"/>
    <w:rsid w:val="004F776D"/>
    <w:rsid w:val="004F78BD"/>
    <w:rsid w:val="004F7B6C"/>
    <w:rsid w:val="004F7E8A"/>
    <w:rsid w:val="004F7F5F"/>
    <w:rsid w:val="004F7F9F"/>
    <w:rsid w:val="005000F4"/>
    <w:rsid w:val="00500141"/>
    <w:rsid w:val="0050041D"/>
    <w:rsid w:val="00500421"/>
    <w:rsid w:val="00500457"/>
    <w:rsid w:val="005005A1"/>
    <w:rsid w:val="005005E9"/>
    <w:rsid w:val="0050071B"/>
    <w:rsid w:val="00500891"/>
    <w:rsid w:val="00500B40"/>
    <w:rsid w:val="00500D11"/>
    <w:rsid w:val="00500D6C"/>
    <w:rsid w:val="0050100A"/>
    <w:rsid w:val="005010A4"/>
    <w:rsid w:val="00501732"/>
    <w:rsid w:val="00501849"/>
    <w:rsid w:val="0050195A"/>
    <w:rsid w:val="0050198F"/>
    <w:rsid w:val="005019EA"/>
    <w:rsid w:val="00501DA3"/>
    <w:rsid w:val="00501E3C"/>
    <w:rsid w:val="00501F47"/>
    <w:rsid w:val="00501F7A"/>
    <w:rsid w:val="00501F8C"/>
    <w:rsid w:val="00502108"/>
    <w:rsid w:val="0050212A"/>
    <w:rsid w:val="005021A0"/>
    <w:rsid w:val="00502228"/>
    <w:rsid w:val="0050235A"/>
    <w:rsid w:val="0050239E"/>
    <w:rsid w:val="0050259E"/>
    <w:rsid w:val="0050291C"/>
    <w:rsid w:val="005029CA"/>
    <w:rsid w:val="00502BCB"/>
    <w:rsid w:val="00502C88"/>
    <w:rsid w:val="00502E06"/>
    <w:rsid w:val="00502F01"/>
    <w:rsid w:val="00502F03"/>
    <w:rsid w:val="00502F1F"/>
    <w:rsid w:val="00503079"/>
    <w:rsid w:val="00503426"/>
    <w:rsid w:val="005034CD"/>
    <w:rsid w:val="0050366A"/>
    <w:rsid w:val="00503A85"/>
    <w:rsid w:val="00503BFA"/>
    <w:rsid w:val="00503CAC"/>
    <w:rsid w:val="00503CCB"/>
    <w:rsid w:val="00503EC8"/>
    <w:rsid w:val="005040B2"/>
    <w:rsid w:val="0050451B"/>
    <w:rsid w:val="00504725"/>
    <w:rsid w:val="00504735"/>
    <w:rsid w:val="0050473F"/>
    <w:rsid w:val="00504740"/>
    <w:rsid w:val="0050476C"/>
    <w:rsid w:val="00504839"/>
    <w:rsid w:val="00504854"/>
    <w:rsid w:val="0050488B"/>
    <w:rsid w:val="00504980"/>
    <w:rsid w:val="00504C9F"/>
    <w:rsid w:val="0050539B"/>
    <w:rsid w:val="00505899"/>
    <w:rsid w:val="0050597F"/>
    <w:rsid w:val="00505B88"/>
    <w:rsid w:val="00505B91"/>
    <w:rsid w:val="00505CFB"/>
    <w:rsid w:val="00505D70"/>
    <w:rsid w:val="00505F5D"/>
    <w:rsid w:val="0050624C"/>
    <w:rsid w:val="00506430"/>
    <w:rsid w:val="0050650E"/>
    <w:rsid w:val="005065C7"/>
    <w:rsid w:val="00506DC1"/>
    <w:rsid w:val="00506E28"/>
    <w:rsid w:val="00506E3F"/>
    <w:rsid w:val="00506F76"/>
    <w:rsid w:val="00507281"/>
    <w:rsid w:val="00507349"/>
    <w:rsid w:val="00507388"/>
    <w:rsid w:val="0050738C"/>
    <w:rsid w:val="0050751E"/>
    <w:rsid w:val="00507B18"/>
    <w:rsid w:val="0051005F"/>
    <w:rsid w:val="005104D5"/>
    <w:rsid w:val="00510661"/>
    <w:rsid w:val="00510683"/>
    <w:rsid w:val="00510771"/>
    <w:rsid w:val="005107B6"/>
    <w:rsid w:val="005108C0"/>
    <w:rsid w:val="00510AB3"/>
    <w:rsid w:val="00510B26"/>
    <w:rsid w:val="00510D49"/>
    <w:rsid w:val="005110DB"/>
    <w:rsid w:val="00511277"/>
    <w:rsid w:val="00511329"/>
    <w:rsid w:val="00511356"/>
    <w:rsid w:val="00511369"/>
    <w:rsid w:val="005114AC"/>
    <w:rsid w:val="005114BF"/>
    <w:rsid w:val="00511757"/>
    <w:rsid w:val="005117C9"/>
    <w:rsid w:val="00511838"/>
    <w:rsid w:val="00511922"/>
    <w:rsid w:val="00511996"/>
    <w:rsid w:val="00511A83"/>
    <w:rsid w:val="00511BF8"/>
    <w:rsid w:val="00511CEA"/>
    <w:rsid w:val="00511EE8"/>
    <w:rsid w:val="00512094"/>
    <w:rsid w:val="005120CC"/>
    <w:rsid w:val="0051211C"/>
    <w:rsid w:val="005122F5"/>
    <w:rsid w:val="00512339"/>
    <w:rsid w:val="005124E4"/>
    <w:rsid w:val="005125A8"/>
    <w:rsid w:val="005127B1"/>
    <w:rsid w:val="00512866"/>
    <w:rsid w:val="00512A2A"/>
    <w:rsid w:val="00512A9C"/>
    <w:rsid w:val="00512CF1"/>
    <w:rsid w:val="00512D0E"/>
    <w:rsid w:val="00512D8D"/>
    <w:rsid w:val="00512DD3"/>
    <w:rsid w:val="00512DE6"/>
    <w:rsid w:val="00512E41"/>
    <w:rsid w:val="00512E97"/>
    <w:rsid w:val="00512EA4"/>
    <w:rsid w:val="00512F8C"/>
    <w:rsid w:val="00513251"/>
    <w:rsid w:val="00513305"/>
    <w:rsid w:val="00513315"/>
    <w:rsid w:val="00513408"/>
    <w:rsid w:val="00513CC1"/>
    <w:rsid w:val="005145A6"/>
    <w:rsid w:val="0051484F"/>
    <w:rsid w:val="00514873"/>
    <w:rsid w:val="0051489A"/>
    <w:rsid w:val="00514A94"/>
    <w:rsid w:val="00514AE7"/>
    <w:rsid w:val="00514D9B"/>
    <w:rsid w:val="00514E85"/>
    <w:rsid w:val="00514F85"/>
    <w:rsid w:val="00514FAE"/>
    <w:rsid w:val="00515039"/>
    <w:rsid w:val="005150C5"/>
    <w:rsid w:val="0051525F"/>
    <w:rsid w:val="005153E9"/>
    <w:rsid w:val="0051540C"/>
    <w:rsid w:val="005154B6"/>
    <w:rsid w:val="0051558E"/>
    <w:rsid w:val="0051570D"/>
    <w:rsid w:val="00515758"/>
    <w:rsid w:val="00515B03"/>
    <w:rsid w:val="00515C63"/>
    <w:rsid w:val="00515E56"/>
    <w:rsid w:val="005160C8"/>
    <w:rsid w:val="005162CF"/>
    <w:rsid w:val="0051648A"/>
    <w:rsid w:val="00516574"/>
    <w:rsid w:val="0051691B"/>
    <w:rsid w:val="00516A21"/>
    <w:rsid w:val="00516FD7"/>
    <w:rsid w:val="0051718F"/>
    <w:rsid w:val="00517768"/>
    <w:rsid w:val="0051777B"/>
    <w:rsid w:val="005177A4"/>
    <w:rsid w:val="00517A71"/>
    <w:rsid w:val="00517ACB"/>
    <w:rsid w:val="00517F92"/>
    <w:rsid w:val="00517FD7"/>
    <w:rsid w:val="00517FF9"/>
    <w:rsid w:val="0052004F"/>
    <w:rsid w:val="00520194"/>
    <w:rsid w:val="005201AF"/>
    <w:rsid w:val="005201B9"/>
    <w:rsid w:val="00520254"/>
    <w:rsid w:val="00520301"/>
    <w:rsid w:val="005203F8"/>
    <w:rsid w:val="005205F7"/>
    <w:rsid w:val="00520763"/>
    <w:rsid w:val="005208A3"/>
    <w:rsid w:val="00520A7D"/>
    <w:rsid w:val="00520BE2"/>
    <w:rsid w:val="00520C61"/>
    <w:rsid w:val="00520E10"/>
    <w:rsid w:val="00520FCD"/>
    <w:rsid w:val="00521056"/>
    <w:rsid w:val="005211CF"/>
    <w:rsid w:val="00521618"/>
    <w:rsid w:val="00521622"/>
    <w:rsid w:val="005216AB"/>
    <w:rsid w:val="005216CB"/>
    <w:rsid w:val="005219A1"/>
    <w:rsid w:val="00521AFA"/>
    <w:rsid w:val="00521C5E"/>
    <w:rsid w:val="00521E5A"/>
    <w:rsid w:val="00521E9A"/>
    <w:rsid w:val="005221E9"/>
    <w:rsid w:val="00522379"/>
    <w:rsid w:val="005224F5"/>
    <w:rsid w:val="00522617"/>
    <w:rsid w:val="005226C4"/>
    <w:rsid w:val="005227B8"/>
    <w:rsid w:val="00522965"/>
    <w:rsid w:val="00522A99"/>
    <w:rsid w:val="00522BF2"/>
    <w:rsid w:val="00522BF4"/>
    <w:rsid w:val="005231D7"/>
    <w:rsid w:val="00523496"/>
    <w:rsid w:val="005234BE"/>
    <w:rsid w:val="00523833"/>
    <w:rsid w:val="00523BA1"/>
    <w:rsid w:val="00523D38"/>
    <w:rsid w:val="00523ECD"/>
    <w:rsid w:val="00523ED7"/>
    <w:rsid w:val="00523F40"/>
    <w:rsid w:val="00523FE4"/>
    <w:rsid w:val="0052404F"/>
    <w:rsid w:val="00524189"/>
    <w:rsid w:val="00524356"/>
    <w:rsid w:val="0052440D"/>
    <w:rsid w:val="0052442F"/>
    <w:rsid w:val="0052464E"/>
    <w:rsid w:val="005249F4"/>
    <w:rsid w:val="00524AA6"/>
    <w:rsid w:val="00524C8E"/>
    <w:rsid w:val="00524F1B"/>
    <w:rsid w:val="00525060"/>
    <w:rsid w:val="00525634"/>
    <w:rsid w:val="0052569D"/>
    <w:rsid w:val="0052590C"/>
    <w:rsid w:val="005259E3"/>
    <w:rsid w:val="00525B7F"/>
    <w:rsid w:val="0052603F"/>
    <w:rsid w:val="005262D0"/>
    <w:rsid w:val="0052643C"/>
    <w:rsid w:val="005269D4"/>
    <w:rsid w:val="00526C0A"/>
    <w:rsid w:val="00526CF4"/>
    <w:rsid w:val="00526D30"/>
    <w:rsid w:val="00526FB1"/>
    <w:rsid w:val="005272DE"/>
    <w:rsid w:val="00527307"/>
    <w:rsid w:val="00527331"/>
    <w:rsid w:val="0052737C"/>
    <w:rsid w:val="00527465"/>
    <w:rsid w:val="005275A4"/>
    <w:rsid w:val="005276E1"/>
    <w:rsid w:val="00527B4B"/>
    <w:rsid w:val="00527D1F"/>
    <w:rsid w:val="00527D5A"/>
    <w:rsid w:val="00527E85"/>
    <w:rsid w:val="00527FA7"/>
    <w:rsid w:val="005300C0"/>
    <w:rsid w:val="00530159"/>
    <w:rsid w:val="00530209"/>
    <w:rsid w:val="00530278"/>
    <w:rsid w:val="005304E8"/>
    <w:rsid w:val="00530639"/>
    <w:rsid w:val="00530830"/>
    <w:rsid w:val="005308DA"/>
    <w:rsid w:val="00530A95"/>
    <w:rsid w:val="00530B45"/>
    <w:rsid w:val="00530BED"/>
    <w:rsid w:val="00530CC3"/>
    <w:rsid w:val="00530F38"/>
    <w:rsid w:val="00530FD2"/>
    <w:rsid w:val="0053131F"/>
    <w:rsid w:val="0053139C"/>
    <w:rsid w:val="00531628"/>
    <w:rsid w:val="005318C9"/>
    <w:rsid w:val="00531901"/>
    <w:rsid w:val="00531B1B"/>
    <w:rsid w:val="00531D3A"/>
    <w:rsid w:val="00531D4B"/>
    <w:rsid w:val="00531F23"/>
    <w:rsid w:val="005321DD"/>
    <w:rsid w:val="00532227"/>
    <w:rsid w:val="00532327"/>
    <w:rsid w:val="005324FE"/>
    <w:rsid w:val="005325C8"/>
    <w:rsid w:val="005326C3"/>
    <w:rsid w:val="00532756"/>
    <w:rsid w:val="0053276C"/>
    <w:rsid w:val="005327BD"/>
    <w:rsid w:val="005328A4"/>
    <w:rsid w:val="005329C8"/>
    <w:rsid w:val="00532C79"/>
    <w:rsid w:val="00532D58"/>
    <w:rsid w:val="00533006"/>
    <w:rsid w:val="005330A6"/>
    <w:rsid w:val="005333A4"/>
    <w:rsid w:val="0053361C"/>
    <w:rsid w:val="00533627"/>
    <w:rsid w:val="005336B0"/>
    <w:rsid w:val="005337D5"/>
    <w:rsid w:val="00533C4B"/>
    <w:rsid w:val="00533D28"/>
    <w:rsid w:val="00533DD1"/>
    <w:rsid w:val="0053447F"/>
    <w:rsid w:val="0053448D"/>
    <w:rsid w:val="00534694"/>
    <w:rsid w:val="00534A80"/>
    <w:rsid w:val="00534A8F"/>
    <w:rsid w:val="00534B7B"/>
    <w:rsid w:val="00534CD0"/>
    <w:rsid w:val="00534E2E"/>
    <w:rsid w:val="00534ED4"/>
    <w:rsid w:val="00535117"/>
    <w:rsid w:val="0053539E"/>
    <w:rsid w:val="00535416"/>
    <w:rsid w:val="00535763"/>
    <w:rsid w:val="005357EF"/>
    <w:rsid w:val="005357F2"/>
    <w:rsid w:val="00535880"/>
    <w:rsid w:val="00535905"/>
    <w:rsid w:val="00535BA6"/>
    <w:rsid w:val="00535C0B"/>
    <w:rsid w:val="0053602F"/>
    <w:rsid w:val="005360CC"/>
    <w:rsid w:val="005362F5"/>
    <w:rsid w:val="0053630B"/>
    <w:rsid w:val="0053632E"/>
    <w:rsid w:val="00536444"/>
    <w:rsid w:val="00536475"/>
    <w:rsid w:val="00536A14"/>
    <w:rsid w:val="00536BBD"/>
    <w:rsid w:val="00536CD1"/>
    <w:rsid w:val="00536D57"/>
    <w:rsid w:val="0053702E"/>
    <w:rsid w:val="0053704F"/>
    <w:rsid w:val="0053722B"/>
    <w:rsid w:val="0053735A"/>
    <w:rsid w:val="00537656"/>
    <w:rsid w:val="005376C9"/>
    <w:rsid w:val="00537720"/>
    <w:rsid w:val="0053793B"/>
    <w:rsid w:val="00537A8E"/>
    <w:rsid w:val="00537B4F"/>
    <w:rsid w:val="00537D08"/>
    <w:rsid w:val="00537E6D"/>
    <w:rsid w:val="00537FC3"/>
    <w:rsid w:val="00540083"/>
    <w:rsid w:val="0054011B"/>
    <w:rsid w:val="005404AE"/>
    <w:rsid w:val="005406E0"/>
    <w:rsid w:val="00540978"/>
    <w:rsid w:val="005409B3"/>
    <w:rsid w:val="005409E6"/>
    <w:rsid w:val="005409F8"/>
    <w:rsid w:val="00540E61"/>
    <w:rsid w:val="00541063"/>
    <w:rsid w:val="005410DB"/>
    <w:rsid w:val="00541404"/>
    <w:rsid w:val="00541556"/>
    <w:rsid w:val="00541651"/>
    <w:rsid w:val="005416CB"/>
    <w:rsid w:val="005417F8"/>
    <w:rsid w:val="00541822"/>
    <w:rsid w:val="00541CE0"/>
    <w:rsid w:val="00541CEB"/>
    <w:rsid w:val="00542047"/>
    <w:rsid w:val="00542181"/>
    <w:rsid w:val="005423DF"/>
    <w:rsid w:val="0054252A"/>
    <w:rsid w:val="005425F0"/>
    <w:rsid w:val="005427E4"/>
    <w:rsid w:val="00542BD8"/>
    <w:rsid w:val="00542C40"/>
    <w:rsid w:val="00542D87"/>
    <w:rsid w:val="00543498"/>
    <w:rsid w:val="0054349B"/>
    <w:rsid w:val="00543592"/>
    <w:rsid w:val="00543928"/>
    <w:rsid w:val="0054392A"/>
    <w:rsid w:val="00543971"/>
    <w:rsid w:val="00543A2A"/>
    <w:rsid w:val="00543AC4"/>
    <w:rsid w:val="00543C5A"/>
    <w:rsid w:val="00543D30"/>
    <w:rsid w:val="00543D36"/>
    <w:rsid w:val="00543F7D"/>
    <w:rsid w:val="00543FD8"/>
    <w:rsid w:val="005442E6"/>
    <w:rsid w:val="00544332"/>
    <w:rsid w:val="005446CE"/>
    <w:rsid w:val="005446E5"/>
    <w:rsid w:val="0054484D"/>
    <w:rsid w:val="00544994"/>
    <w:rsid w:val="00544DC1"/>
    <w:rsid w:val="00544EA1"/>
    <w:rsid w:val="00544EB0"/>
    <w:rsid w:val="0054504E"/>
    <w:rsid w:val="00545378"/>
    <w:rsid w:val="005454F2"/>
    <w:rsid w:val="0054556B"/>
    <w:rsid w:val="005455DB"/>
    <w:rsid w:val="005456DC"/>
    <w:rsid w:val="0054572A"/>
    <w:rsid w:val="00545860"/>
    <w:rsid w:val="00545983"/>
    <w:rsid w:val="005459F9"/>
    <w:rsid w:val="00545A63"/>
    <w:rsid w:val="00545C16"/>
    <w:rsid w:val="00545C49"/>
    <w:rsid w:val="00545CE4"/>
    <w:rsid w:val="0054642F"/>
    <w:rsid w:val="00546436"/>
    <w:rsid w:val="005464C6"/>
    <w:rsid w:val="005467FC"/>
    <w:rsid w:val="00546856"/>
    <w:rsid w:val="00546A42"/>
    <w:rsid w:val="00546B06"/>
    <w:rsid w:val="00546B64"/>
    <w:rsid w:val="00546FB0"/>
    <w:rsid w:val="005470DF"/>
    <w:rsid w:val="005471AD"/>
    <w:rsid w:val="0054740B"/>
    <w:rsid w:val="0054740D"/>
    <w:rsid w:val="005476B2"/>
    <w:rsid w:val="005477F1"/>
    <w:rsid w:val="00547AE7"/>
    <w:rsid w:val="00547B48"/>
    <w:rsid w:val="00547D39"/>
    <w:rsid w:val="00547DD1"/>
    <w:rsid w:val="00547E6B"/>
    <w:rsid w:val="0055008E"/>
    <w:rsid w:val="00550359"/>
    <w:rsid w:val="00550526"/>
    <w:rsid w:val="0055092B"/>
    <w:rsid w:val="00550978"/>
    <w:rsid w:val="00550B10"/>
    <w:rsid w:val="00550B23"/>
    <w:rsid w:val="00550CBF"/>
    <w:rsid w:val="00550D32"/>
    <w:rsid w:val="00550D7A"/>
    <w:rsid w:val="00550EAC"/>
    <w:rsid w:val="00550EF7"/>
    <w:rsid w:val="0055129D"/>
    <w:rsid w:val="005512A1"/>
    <w:rsid w:val="005514B5"/>
    <w:rsid w:val="005515BC"/>
    <w:rsid w:val="00551703"/>
    <w:rsid w:val="005517A0"/>
    <w:rsid w:val="00551A00"/>
    <w:rsid w:val="00551A4B"/>
    <w:rsid w:val="00551A87"/>
    <w:rsid w:val="00551AE4"/>
    <w:rsid w:val="00551E43"/>
    <w:rsid w:val="00551E68"/>
    <w:rsid w:val="005520BF"/>
    <w:rsid w:val="0055260B"/>
    <w:rsid w:val="00552617"/>
    <w:rsid w:val="00552747"/>
    <w:rsid w:val="0055279F"/>
    <w:rsid w:val="005528C5"/>
    <w:rsid w:val="00552AC4"/>
    <w:rsid w:val="00552CC9"/>
    <w:rsid w:val="00552D82"/>
    <w:rsid w:val="00552E1A"/>
    <w:rsid w:val="00553013"/>
    <w:rsid w:val="0055301D"/>
    <w:rsid w:val="005532CB"/>
    <w:rsid w:val="00553378"/>
    <w:rsid w:val="00553425"/>
    <w:rsid w:val="005534FB"/>
    <w:rsid w:val="0055351E"/>
    <w:rsid w:val="0055361C"/>
    <w:rsid w:val="005539F8"/>
    <w:rsid w:val="00553A79"/>
    <w:rsid w:val="00553BA1"/>
    <w:rsid w:val="005540F9"/>
    <w:rsid w:val="00554334"/>
    <w:rsid w:val="005543CB"/>
    <w:rsid w:val="005544C8"/>
    <w:rsid w:val="00554773"/>
    <w:rsid w:val="00554871"/>
    <w:rsid w:val="00554A9E"/>
    <w:rsid w:val="00554F41"/>
    <w:rsid w:val="00554FFA"/>
    <w:rsid w:val="00555059"/>
    <w:rsid w:val="00555089"/>
    <w:rsid w:val="005550E0"/>
    <w:rsid w:val="00555222"/>
    <w:rsid w:val="005553F7"/>
    <w:rsid w:val="00555674"/>
    <w:rsid w:val="005557EE"/>
    <w:rsid w:val="005558E0"/>
    <w:rsid w:val="005559C8"/>
    <w:rsid w:val="00555B90"/>
    <w:rsid w:val="00555BF9"/>
    <w:rsid w:val="00555CF3"/>
    <w:rsid w:val="00555ECE"/>
    <w:rsid w:val="0055607D"/>
    <w:rsid w:val="0055615E"/>
    <w:rsid w:val="005561D7"/>
    <w:rsid w:val="005561F2"/>
    <w:rsid w:val="00556296"/>
    <w:rsid w:val="005564B4"/>
    <w:rsid w:val="00556632"/>
    <w:rsid w:val="005567E9"/>
    <w:rsid w:val="00556AF5"/>
    <w:rsid w:val="00556CC8"/>
    <w:rsid w:val="0055726A"/>
    <w:rsid w:val="00557285"/>
    <w:rsid w:val="00557410"/>
    <w:rsid w:val="00557456"/>
    <w:rsid w:val="00557619"/>
    <w:rsid w:val="0055778F"/>
    <w:rsid w:val="0055797B"/>
    <w:rsid w:val="00557AD2"/>
    <w:rsid w:val="00557B25"/>
    <w:rsid w:val="00557B74"/>
    <w:rsid w:val="005601C7"/>
    <w:rsid w:val="00560338"/>
    <w:rsid w:val="005603F5"/>
    <w:rsid w:val="00560515"/>
    <w:rsid w:val="005605F2"/>
    <w:rsid w:val="00560621"/>
    <w:rsid w:val="00560846"/>
    <w:rsid w:val="00560BE7"/>
    <w:rsid w:val="00560D3B"/>
    <w:rsid w:val="00560D86"/>
    <w:rsid w:val="00560E03"/>
    <w:rsid w:val="00560E19"/>
    <w:rsid w:val="00560F1A"/>
    <w:rsid w:val="005610D2"/>
    <w:rsid w:val="00561253"/>
    <w:rsid w:val="00561433"/>
    <w:rsid w:val="00561454"/>
    <w:rsid w:val="005615BB"/>
    <w:rsid w:val="005615DD"/>
    <w:rsid w:val="00561607"/>
    <w:rsid w:val="00561834"/>
    <w:rsid w:val="005618EE"/>
    <w:rsid w:val="005619F8"/>
    <w:rsid w:val="00561B6B"/>
    <w:rsid w:val="00561ED5"/>
    <w:rsid w:val="005621FC"/>
    <w:rsid w:val="005624E8"/>
    <w:rsid w:val="0056258D"/>
    <w:rsid w:val="005625E4"/>
    <w:rsid w:val="005626C6"/>
    <w:rsid w:val="005627DF"/>
    <w:rsid w:val="005627F3"/>
    <w:rsid w:val="0056299D"/>
    <w:rsid w:val="005629E2"/>
    <w:rsid w:val="00562A5C"/>
    <w:rsid w:val="00562C00"/>
    <w:rsid w:val="00562C8B"/>
    <w:rsid w:val="00563092"/>
    <w:rsid w:val="005630DD"/>
    <w:rsid w:val="00563173"/>
    <w:rsid w:val="00563569"/>
    <w:rsid w:val="005636CE"/>
    <w:rsid w:val="00563A3E"/>
    <w:rsid w:val="00563BD5"/>
    <w:rsid w:val="00563C33"/>
    <w:rsid w:val="00563C39"/>
    <w:rsid w:val="00563E72"/>
    <w:rsid w:val="00563E97"/>
    <w:rsid w:val="005643D5"/>
    <w:rsid w:val="00564410"/>
    <w:rsid w:val="005645DB"/>
    <w:rsid w:val="0056461B"/>
    <w:rsid w:val="00564827"/>
    <w:rsid w:val="00564973"/>
    <w:rsid w:val="0056498F"/>
    <w:rsid w:val="00564ADF"/>
    <w:rsid w:val="00564B89"/>
    <w:rsid w:val="00564C13"/>
    <w:rsid w:val="00564D36"/>
    <w:rsid w:val="00564DAD"/>
    <w:rsid w:val="00564DD9"/>
    <w:rsid w:val="00564E93"/>
    <w:rsid w:val="00564F00"/>
    <w:rsid w:val="005650C2"/>
    <w:rsid w:val="005650CD"/>
    <w:rsid w:val="00565539"/>
    <w:rsid w:val="005658B0"/>
    <w:rsid w:val="0056596D"/>
    <w:rsid w:val="00565C54"/>
    <w:rsid w:val="00565C8D"/>
    <w:rsid w:val="00565E52"/>
    <w:rsid w:val="00565E95"/>
    <w:rsid w:val="00565EBD"/>
    <w:rsid w:val="00565FD6"/>
    <w:rsid w:val="0056604C"/>
    <w:rsid w:val="0056627D"/>
    <w:rsid w:val="005662B3"/>
    <w:rsid w:val="0056634F"/>
    <w:rsid w:val="005664EA"/>
    <w:rsid w:val="00566677"/>
    <w:rsid w:val="00566758"/>
    <w:rsid w:val="005667A6"/>
    <w:rsid w:val="00566877"/>
    <w:rsid w:val="00566998"/>
    <w:rsid w:val="00566B6E"/>
    <w:rsid w:val="00566C58"/>
    <w:rsid w:val="00566C5B"/>
    <w:rsid w:val="00566E18"/>
    <w:rsid w:val="00566EBA"/>
    <w:rsid w:val="005671AB"/>
    <w:rsid w:val="00567520"/>
    <w:rsid w:val="00567973"/>
    <w:rsid w:val="00567BFA"/>
    <w:rsid w:val="00567D99"/>
    <w:rsid w:val="00567FAA"/>
    <w:rsid w:val="00570111"/>
    <w:rsid w:val="00570218"/>
    <w:rsid w:val="00570581"/>
    <w:rsid w:val="00570799"/>
    <w:rsid w:val="00570831"/>
    <w:rsid w:val="00570ACE"/>
    <w:rsid w:val="00570C73"/>
    <w:rsid w:val="00570D10"/>
    <w:rsid w:val="00570DDB"/>
    <w:rsid w:val="00570F9E"/>
    <w:rsid w:val="00570FA8"/>
    <w:rsid w:val="00571090"/>
    <w:rsid w:val="005711E3"/>
    <w:rsid w:val="005713C0"/>
    <w:rsid w:val="00571505"/>
    <w:rsid w:val="00571789"/>
    <w:rsid w:val="00571BDA"/>
    <w:rsid w:val="00571F8F"/>
    <w:rsid w:val="00571FAC"/>
    <w:rsid w:val="005721FB"/>
    <w:rsid w:val="005722DF"/>
    <w:rsid w:val="00572388"/>
    <w:rsid w:val="005723B8"/>
    <w:rsid w:val="00572423"/>
    <w:rsid w:val="00572475"/>
    <w:rsid w:val="00572678"/>
    <w:rsid w:val="0057270F"/>
    <w:rsid w:val="005728C3"/>
    <w:rsid w:val="00572960"/>
    <w:rsid w:val="00572AE9"/>
    <w:rsid w:val="00572C84"/>
    <w:rsid w:val="00572C8F"/>
    <w:rsid w:val="00572DBB"/>
    <w:rsid w:val="00573097"/>
    <w:rsid w:val="0057329E"/>
    <w:rsid w:val="00573410"/>
    <w:rsid w:val="00573578"/>
    <w:rsid w:val="005735BC"/>
    <w:rsid w:val="00573600"/>
    <w:rsid w:val="00573639"/>
    <w:rsid w:val="005736A3"/>
    <w:rsid w:val="005737D9"/>
    <w:rsid w:val="005739A1"/>
    <w:rsid w:val="005739F8"/>
    <w:rsid w:val="00573B05"/>
    <w:rsid w:val="00573B12"/>
    <w:rsid w:val="00573C04"/>
    <w:rsid w:val="00573D66"/>
    <w:rsid w:val="00573D7E"/>
    <w:rsid w:val="00573DB9"/>
    <w:rsid w:val="00573DDE"/>
    <w:rsid w:val="005741FC"/>
    <w:rsid w:val="00574481"/>
    <w:rsid w:val="00574704"/>
    <w:rsid w:val="0057495C"/>
    <w:rsid w:val="005749BF"/>
    <w:rsid w:val="005749CB"/>
    <w:rsid w:val="00574AF1"/>
    <w:rsid w:val="00574C02"/>
    <w:rsid w:val="00574C7E"/>
    <w:rsid w:val="00574F0C"/>
    <w:rsid w:val="00574F25"/>
    <w:rsid w:val="00574FEB"/>
    <w:rsid w:val="00575193"/>
    <w:rsid w:val="00575200"/>
    <w:rsid w:val="005753F4"/>
    <w:rsid w:val="005754D3"/>
    <w:rsid w:val="005755C2"/>
    <w:rsid w:val="00575754"/>
    <w:rsid w:val="00575762"/>
    <w:rsid w:val="005757D2"/>
    <w:rsid w:val="00575AB3"/>
    <w:rsid w:val="00575ADD"/>
    <w:rsid w:val="00575BFC"/>
    <w:rsid w:val="00575D3F"/>
    <w:rsid w:val="00575EE3"/>
    <w:rsid w:val="0057609F"/>
    <w:rsid w:val="00576109"/>
    <w:rsid w:val="0057610D"/>
    <w:rsid w:val="0057625A"/>
    <w:rsid w:val="005763A2"/>
    <w:rsid w:val="00576429"/>
    <w:rsid w:val="0057651C"/>
    <w:rsid w:val="005768BD"/>
    <w:rsid w:val="00576D39"/>
    <w:rsid w:val="00576D6E"/>
    <w:rsid w:val="00576F67"/>
    <w:rsid w:val="00576FD3"/>
    <w:rsid w:val="00576FE3"/>
    <w:rsid w:val="00577119"/>
    <w:rsid w:val="0057717E"/>
    <w:rsid w:val="005772C2"/>
    <w:rsid w:val="0057734A"/>
    <w:rsid w:val="005776A5"/>
    <w:rsid w:val="00577700"/>
    <w:rsid w:val="0057780A"/>
    <w:rsid w:val="0057781E"/>
    <w:rsid w:val="0057788F"/>
    <w:rsid w:val="00577A2E"/>
    <w:rsid w:val="00577A4D"/>
    <w:rsid w:val="00577B1C"/>
    <w:rsid w:val="00577B76"/>
    <w:rsid w:val="00577C02"/>
    <w:rsid w:val="00577C5E"/>
    <w:rsid w:val="00577CB2"/>
    <w:rsid w:val="00577E44"/>
    <w:rsid w:val="00577E5E"/>
    <w:rsid w:val="00577E6C"/>
    <w:rsid w:val="00577FF1"/>
    <w:rsid w:val="005800D3"/>
    <w:rsid w:val="00580459"/>
    <w:rsid w:val="00580805"/>
    <w:rsid w:val="0058086B"/>
    <w:rsid w:val="00580ACC"/>
    <w:rsid w:val="00580B1A"/>
    <w:rsid w:val="00580E7F"/>
    <w:rsid w:val="00580FD9"/>
    <w:rsid w:val="0058130A"/>
    <w:rsid w:val="0058134A"/>
    <w:rsid w:val="005818B6"/>
    <w:rsid w:val="005818E2"/>
    <w:rsid w:val="00581908"/>
    <w:rsid w:val="005819A0"/>
    <w:rsid w:val="00581CD2"/>
    <w:rsid w:val="00581CF6"/>
    <w:rsid w:val="00581DEB"/>
    <w:rsid w:val="00581FD0"/>
    <w:rsid w:val="00582022"/>
    <w:rsid w:val="0058204E"/>
    <w:rsid w:val="0058209E"/>
    <w:rsid w:val="005820FE"/>
    <w:rsid w:val="005822D2"/>
    <w:rsid w:val="00582594"/>
    <w:rsid w:val="00582651"/>
    <w:rsid w:val="0058267E"/>
    <w:rsid w:val="005826ED"/>
    <w:rsid w:val="00582901"/>
    <w:rsid w:val="005829FA"/>
    <w:rsid w:val="00582A7B"/>
    <w:rsid w:val="00582B05"/>
    <w:rsid w:val="00582B52"/>
    <w:rsid w:val="00582C45"/>
    <w:rsid w:val="00582CA8"/>
    <w:rsid w:val="00582D67"/>
    <w:rsid w:val="00582DB0"/>
    <w:rsid w:val="005832DA"/>
    <w:rsid w:val="005832E3"/>
    <w:rsid w:val="005836D4"/>
    <w:rsid w:val="00583972"/>
    <w:rsid w:val="00583979"/>
    <w:rsid w:val="00583E38"/>
    <w:rsid w:val="00583EBF"/>
    <w:rsid w:val="00583F66"/>
    <w:rsid w:val="00583F74"/>
    <w:rsid w:val="0058406F"/>
    <w:rsid w:val="005840F0"/>
    <w:rsid w:val="00584199"/>
    <w:rsid w:val="00584226"/>
    <w:rsid w:val="0058428E"/>
    <w:rsid w:val="005842D2"/>
    <w:rsid w:val="00584457"/>
    <w:rsid w:val="005844DD"/>
    <w:rsid w:val="00584594"/>
    <w:rsid w:val="00584778"/>
    <w:rsid w:val="00584BF6"/>
    <w:rsid w:val="00584C27"/>
    <w:rsid w:val="00584D8A"/>
    <w:rsid w:val="0058513C"/>
    <w:rsid w:val="005851B8"/>
    <w:rsid w:val="00585354"/>
    <w:rsid w:val="005854F8"/>
    <w:rsid w:val="0058553F"/>
    <w:rsid w:val="00585A75"/>
    <w:rsid w:val="00585C44"/>
    <w:rsid w:val="00585CDC"/>
    <w:rsid w:val="00585DD5"/>
    <w:rsid w:val="00585E20"/>
    <w:rsid w:val="00586035"/>
    <w:rsid w:val="005860AA"/>
    <w:rsid w:val="005861DE"/>
    <w:rsid w:val="00586375"/>
    <w:rsid w:val="005863B4"/>
    <w:rsid w:val="0058662C"/>
    <w:rsid w:val="0058672D"/>
    <w:rsid w:val="00586824"/>
    <w:rsid w:val="00586BA3"/>
    <w:rsid w:val="00586CFD"/>
    <w:rsid w:val="0058747B"/>
    <w:rsid w:val="00587599"/>
    <w:rsid w:val="005876E7"/>
    <w:rsid w:val="00587739"/>
    <w:rsid w:val="005878AA"/>
    <w:rsid w:val="005879C6"/>
    <w:rsid w:val="00587B4A"/>
    <w:rsid w:val="00587E31"/>
    <w:rsid w:val="00587E4D"/>
    <w:rsid w:val="00587EAD"/>
    <w:rsid w:val="00590202"/>
    <w:rsid w:val="0059037D"/>
    <w:rsid w:val="005904B0"/>
    <w:rsid w:val="005904F5"/>
    <w:rsid w:val="005906AB"/>
    <w:rsid w:val="005908BB"/>
    <w:rsid w:val="005909FB"/>
    <w:rsid w:val="00590BB5"/>
    <w:rsid w:val="00590E8E"/>
    <w:rsid w:val="00590EE3"/>
    <w:rsid w:val="00591454"/>
    <w:rsid w:val="005919C3"/>
    <w:rsid w:val="005919F5"/>
    <w:rsid w:val="00591B73"/>
    <w:rsid w:val="00591C79"/>
    <w:rsid w:val="00591CC5"/>
    <w:rsid w:val="00591FB0"/>
    <w:rsid w:val="00592272"/>
    <w:rsid w:val="0059269B"/>
    <w:rsid w:val="00592750"/>
    <w:rsid w:val="0059290D"/>
    <w:rsid w:val="00592A0F"/>
    <w:rsid w:val="00592B37"/>
    <w:rsid w:val="00592C90"/>
    <w:rsid w:val="00592D2C"/>
    <w:rsid w:val="00592DCC"/>
    <w:rsid w:val="0059301F"/>
    <w:rsid w:val="005931DA"/>
    <w:rsid w:val="00593246"/>
    <w:rsid w:val="005932EB"/>
    <w:rsid w:val="00593388"/>
    <w:rsid w:val="00593489"/>
    <w:rsid w:val="00593768"/>
    <w:rsid w:val="00593894"/>
    <w:rsid w:val="005938B3"/>
    <w:rsid w:val="00593C63"/>
    <w:rsid w:val="00593E6F"/>
    <w:rsid w:val="0059407A"/>
    <w:rsid w:val="005945BD"/>
    <w:rsid w:val="005945E6"/>
    <w:rsid w:val="005947CD"/>
    <w:rsid w:val="005949EC"/>
    <w:rsid w:val="00594BF9"/>
    <w:rsid w:val="00594E2C"/>
    <w:rsid w:val="00594EAB"/>
    <w:rsid w:val="00594F92"/>
    <w:rsid w:val="00594FC0"/>
    <w:rsid w:val="00594FC6"/>
    <w:rsid w:val="005950EF"/>
    <w:rsid w:val="0059512C"/>
    <w:rsid w:val="0059514D"/>
    <w:rsid w:val="00595255"/>
    <w:rsid w:val="005953A3"/>
    <w:rsid w:val="0059555A"/>
    <w:rsid w:val="005956C1"/>
    <w:rsid w:val="005957AB"/>
    <w:rsid w:val="005959FE"/>
    <w:rsid w:val="00595C8A"/>
    <w:rsid w:val="00595DCC"/>
    <w:rsid w:val="00595DDF"/>
    <w:rsid w:val="00595ED0"/>
    <w:rsid w:val="00595FDE"/>
    <w:rsid w:val="005960D9"/>
    <w:rsid w:val="00596345"/>
    <w:rsid w:val="00596780"/>
    <w:rsid w:val="00596865"/>
    <w:rsid w:val="00596948"/>
    <w:rsid w:val="005969B0"/>
    <w:rsid w:val="005969DC"/>
    <w:rsid w:val="00596A76"/>
    <w:rsid w:val="00596B54"/>
    <w:rsid w:val="00596C08"/>
    <w:rsid w:val="00596C5E"/>
    <w:rsid w:val="00596C9C"/>
    <w:rsid w:val="00596ED2"/>
    <w:rsid w:val="00596FA4"/>
    <w:rsid w:val="005971B5"/>
    <w:rsid w:val="005971FB"/>
    <w:rsid w:val="00597243"/>
    <w:rsid w:val="00597459"/>
    <w:rsid w:val="00597943"/>
    <w:rsid w:val="00597A39"/>
    <w:rsid w:val="00597A46"/>
    <w:rsid w:val="00597AC7"/>
    <w:rsid w:val="00597B4A"/>
    <w:rsid w:val="00597BF8"/>
    <w:rsid w:val="00597E08"/>
    <w:rsid w:val="00597ED1"/>
    <w:rsid w:val="005A0592"/>
    <w:rsid w:val="005A05BB"/>
    <w:rsid w:val="005A0822"/>
    <w:rsid w:val="005A0883"/>
    <w:rsid w:val="005A08CB"/>
    <w:rsid w:val="005A09A4"/>
    <w:rsid w:val="005A0E10"/>
    <w:rsid w:val="005A0E56"/>
    <w:rsid w:val="005A10DE"/>
    <w:rsid w:val="005A1213"/>
    <w:rsid w:val="005A1327"/>
    <w:rsid w:val="005A1457"/>
    <w:rsid w:val="005A1496"/>
    <w:rsid w:val="005A152B"/>
    <w:rsid w:val="005A173D"/>
    <w:rsid w:val="005A19A9"/>
    <w:rsid w:val="005A1A15"/>
    <w:rsid w:val="005A1A7D"/>
    <w:rsid w:val="005A1C5C"/>
    <w:rsid w:val="005A1E85"/>
    <w:rsid w:val="005A1ED5"/>
    <w:rsid w:val="005A1F63"/>
    <w:rsid w:val="005A1FF0"/>
    <w:rsid w:val="005A2011"/>
    <w:rsid w:val="005A2071"/>
    <w:rsid w:val="005A2173"/>
    <w:rsid w:val="005A2390"/>
    <w:rsid w:val="005A24B5"/>
    <w:rsid w:val="005A2550"/>
    <w:rsid w:val="005A26B6"/>
    <w:rsid w:val="005A26F5"/>
    <w:rsid w:val="005A27A4"/>
    <w:rsid w:val="005A2982"/>
    <w:rsid w:val="005A2AF4"/>
    <w:rsid w:val="005A2B8F"/>
    <w:rsid w:val="005A2CE6"/>
    <w:rsid w:val="005A2E09"/>
    <w:rsid w:val="005A2E5C"/>
    <w:rsid w:val="005A2F67"/>
    <w:rsid w:val="005A2F9B"/>
    <w:rsid w:val="005A32BD"/>
    <w:rsid w:val="005A3379"/>
    <w:rsid w:val="005A36F0"/>
    <w:rsid w:val="005A376B"/>
    <w:rsid w:val="005A389A"/>
    <w:rsid w:val="005A3B6C"/>
    <w:rsid w:val="005A3D66"/>
    <w:rsid w:val="005A4763"/>
    <w:rsid w:val="005A48CD"/>
    <w:rsid w:val="005A49F9"/>
    <w:rsid w:val="005A4CC7"/>
    <w:rsid w:val="005A4DD3"/>
    <w:rsid w:val="005A4E99"/>
    <w:rsid w:val="005A5084"/>
    <w:rsid w:val="005A5221"/>
    <w:rsid w:val="005A5327"/>
    <w:rsid w:val="005A55D2"/>
    <w:rsid w:val="005A55E3"/>
    <w:rsid w:val="005A57E6"/>
    <w:rsid w:val="005A5B00"/>
    <w:rsid w:val="005A5BEB"/>
    <w:rsid w:val="005A5CF9"/>
    <w:rsid w:val="005A5D44"/>
    <w:rsid w:val="005A5E35"/>
    <w:rsid w:val="005A5FA2"/>
    <w:rsid w:val="005A6228"/>
    <w:rsid w:val="005A63B4"/>
    <w:rsid w:val="005A6699"/>
    <w:rsid w:val="005A67AB"/>
    <w:rsid w:val="005A686E"/>
    <w:rsid w:val="005A6D91"/>
    <w:rsid w:val="005A6E78"/>
    <w:rsid w:val="005A6EA3"/>
    <w:rsid w:val="005A6ECC"/>
    <w:rsid w:val="005A6F85"/>
    <w:rsid w:val="005A6F8A"/>
    <w:rsid w:val="005A70E7"/>
    <w:rsid w:val="005A7186"/>
    <w:rsid w:val="005A7417"/>
    <w:rsid w:val="005A7618"/>
    <w:rsid w:val="005A77A2"/>
    <w:rsid w:val="005A7876"/>
    <w:rsid w:val="005A79E6"/>
    <w:rsid w:val="005A7C6A"/>
    <w:rsid w:val="005A7E02"/>
    <w:rsid w:val="005A7EBE"/>
    <w:rsid w:val="005B0113"/>
    <w:rsid w:val="005B0249"/>
    <w:rsid w:val="005B02C6"/>
    <w:rsid w:val="005B02EA"/>
    <w:rsid w:val="005B0413"/>
    <w:rsid w:val="005B0702"/>
    <w:rsid w:val="005B081F"/>
    <w:rsid w:val="005B105B"/>
    <w:rsid w:val="005B12DB"/>
    <w:rsid w:val="005B13D3"/>
    <w:rsid w:val="005B154A"/>
    <w:rsid w:val="005B1675"/>
    <w:rsid w:val="005B17DD"/>
    <w:rsid w:val="005B1CE9"/>
    <w:rsid w:val="005B2019"/>
    <w:rsid w:val="005B22B4"/>
    <w:rsid w:val="005B2379"/>
    <w:rsid w:val="005B2660"/>
    <w:rsid w:val="005B2811"/>
    <w:rsid w:val="005B29F6"/>
    <w:rsid w:val="005B2A0A"/>
    <w:rsid w:val="005B2BD7"/>
    <w:rsid w:val="005B2C79"/>
    <w:rsid w:val="005B2C93"/>
    <w:rsid w:val="005B2CEB"/>
    <w:rsid w:val="005B2D5A"/>
    <w:rsid w:val="005B340C"/>
    <w:rsid w:val="005B346A"/>
    <w:rsid w:val="005B3696"/>
    <w:rsid w:val="005B3719"/>
    <w:rsid w:val="005B371C"/>
    <w:rsid w:val="005B37AC"/>
    <w:rsid w:val="005B37BA"/>
    <w:rsid w:val="005B37E5"/>
    <w:rsid w:val="005B3831"/>
    <w:rsid w:val="005B3A6C"/>
    <w:rsid w:val="005B3BC8"/>
    <w:rsid w:val="005B3E10"/>
    <w:rsid w:val="005B4092"/>
    <w:rsid w:val="005B4098"/>
    <w:rsid w:val="005B43AD"/>
    <w:rsid w:val="005B469B"/>
    <w:rsid w:val="005B46E0"/>
    <w:rsid w:val="005B4942"/>
    <w:rsid w:val="005B4A3A"/>
    <w:rsid w:val="005B4CE7"/>
    <w:rsid w:val="005B4E30"/>
    <w:rsid w:val="005B4E7D"/>
    <w:rsid w:val="005B4ED8"/>
    <w:rsid w:val="005B4FEC"/>
    <w:rsid w:val="005B51A8"/>
    <w:rsid w:val="005B52C1"/>
    <w:rsid w:val="005B533C"/>
    <w:rsid w:val="005B556C"/>
    <w:rsid w:val="005B561D"/>
    <w:rsid w:val="005B5749"/>
    <w:rsid w:val="005B5754"/>
    <w:rsid w:val="005B58A5"/>
    <w:rsid w:val="005B591E"/>
    <w:rsid w:val="005B5AF7"/>
    <w:rsid w:val="005B5B82"/>
    <w:rsid w:val="005B5DEF"/>
    <w:rsid w:val="005B6107"/>
    <w:rsid w:val="005B6270"/>
    <w:rsid w:val="005B62A0"/>
    <w:rsid w:val="005B6358"/>
    <w:rsid w:val="005B63FF"/>
    <w:rsid w:val="005B6433"/>
    <w:rsid w:val="005B6966"/>
    <w:rsid w:val="005B6A57"/>
    <w:rsid w:val="005B6A75"/>
    <w:rsid w:val="005B6F24"/>
    <w:rsid w:val="005B6F70"/>
    <w:rsid w:val="005B6F99"/>
    <w:rsid w:val="005B713A"/>
    <w:rsid w:val="005B7355"/>
    <w:rsid w:val="005B7356"/>
    <w:rsid w:val="005B75A8"/>
    <w:rsid w:val="005B7657"/>
    <w:rsid w:val="005B76AD"/>
    <w:rsid w:val="005B77B9"/>
    <w:rsid w:val="005B796D"/>
    <w:rsid w:val="005B79E3"/>
    <w:rsid w:val="005B7E77"/>
    <w:rsid w:val="005C001E"/>
    <w:rsid w:val="005C0035"/>
    <w:rsid w:val="005C0604"/>
    <w:rsid w:val="005C0609"/>
    <w:rsid w:val="005C062A"/>
    <w:rsid w:val="005C0775"/>
    <w:rsid w:val="005C0783"/>
    <w:rsid w:val="005C084B"/>
    <w:rsid w:val="005C0A6B"/>
    <w:rsid w:val="005C0C1B"/>
    <w:rsid w:val="005C0C7E"/>
    <w:rsid w:val="005C1022"/>
    <w:rsid w:val="005C11F2"/>
    <w:rsid w:val="005C148C"/>
    <w:rsid w:val="005C15FB"/>
    <w:rsid w:val="005C1A5F"/>
    <w:rsid w:val="005C1BE0"/>
    <w:rsid w:val="005C1C8C"/>
    <w:rsid w:val="005C1EAE"/>
    <w:rsid w:val="005C21E7"/>
    <w:rsid w:val="005C2334"/>
    <w:rsid w:val="005C259A"/>
    <w:rsid w:val="005C2646"/>
    <w:rsid w:val="005C2832"/>
    <w:rsid w:val="005C286B"/>
    <w:rsid w:val="005C29A6"/>
    <w:rsid w:val="005C2EE4"/>
    <w:rsid w:val="005C2EF7"/>
    <w:rsid w:val="005C32A9"/>
    <w:rsid w:val="005C331F"/>
    <w:rsid w:val="005C3350"/>
    <w:rsid w:val="005C339A"/>
    <w:rsid w:val="005C3530"/>
    <w:rsid w:val="005C3A4F"/>
    <w:rsid w:val="005C3AAA"/>
    <w:rsid w:val="005C3B1C"/>
    <w:rsid w:val="005C3C71"/>
    <w:rsid w:val="005C4129"/>
    <w:rsid w:val="005C41F0"/>
    <w:rsid w:val="005C500D"/>
    <w:rsid w:val="005C5065"/>
    <w:rsid w:val="005C51AE"/>
    <w:rsid w:val="005C5285"/>
    <w:rsid w:val="005C5366"/>
    <w:rsid w:val="005C5398"/>
    <w:rsid w:val="005C5B0B"/>
    <w:rsid w:val="005C6010"/>
    <w:rsid w:val="005C612E"/>
    <w:rsid w:val="005C6422"/>
    <w:rsid w:val="005C6598"/>
    <w:rsid w:val="005C65AF"/>
    <w:rsid w:val="005C65B6"/>
    <w:rsid w:val="005C66C3"/>
    <w:rsid w:val="005C683F"/>
    <w:rsid w:val="005C6870"/>
    <w:rsid w:val="005C69B1"/>
    <w:rsid w:val="005C6B90"/>
    <w:rsid w:val="005C6BE1"/>
    <w:rsid w:val="005C6C92"/>
    <w:rsid w:val="005C6E9B"/>
    <w:rsid w:val="005C6EFA"/>
    <w:rsid w:val="005C716D"/>
    <w:rsid w:val="005C7460"/>
    <w:rsid w:val="005C74DC"/>
    <w:rsid w:val="005C78B1"/>
    <w:rsid w:val="005C7936"/>
    <w:rsid w:val="005C7B96"/>
    <w:rsid w:val="005C7CAA"/>
    <w:rsid w:val="005C7D20"/>
    <w:rsid w:val="005C7D25"/>
    <w:rsid w:val="005C7E23"/>
    <w:rsid w:val="005C7E43"/>
    <w:rsid w:val="005C7E5D"/>
    <w:rsid w:val="005C7EB5"/>
    <w:rsid w:val="005C7FA6"/>
    <w:rsid w:val="005D00F8"/>
    <w:rsid w:val="005D0288"/>
    <w:rsid w:val="005D05D0"/>
    <w:rsid w:val="005D07E6"/>
    <w:rsid w:val="005D103F"/>
    <w:rsid w:val="005D1196"/>
    <w:rsid w:val="005D11A8"/>
    <w:rsid w:val="005D12CD"/>
    <w:rsid w:val="005D1321"/>
    <w:rsid w:val="005D152A"/>
    <w:rsid w:val="005D15AD"/>
    <w:rsid w:val="005D1AF1"/>
    <w:rsid w:val="005D1B8F"/>
    <w:rsid w:val="005D1E59"/>
    <w:rsid w:val="005D2181"/>
    <w:rsid w:val="005D221A"/>
    <w:rsid w:val="005D2224"/>
    <w:rsid w:val="005D22C3"/>
    <w:rsid w:val="005D22C5"/>
    <w:rsid w:val="005D2305"/>
    <w:rsid w:val="005D23C8"/>
    <w:rsid w:val="005D24CA"/>
    <w:rsid w:val="005D25E1"/>
    <w:rsid w:val="005D267C"/>
    <w:rsid w:val="005D28B7"/>
    <w:rsid w:val="005D2A49"/>
    <w:rsid w:val="005D2B43"/>
    <w:rsid w:val="005D2B88"/>
    <w:rsid w:val="005D2C59"/>
    <w:rsid w:val="005D30BC"/>
    <w:rsid w:val="005D30DE"/>
    <w:rsid w:val="005D3110"/>
    <w:rsid w:val="005D3264"/>
    <w:rsid w:val="005D34B6"/>
    <w:rsid w:val="005D3512"/>
    <w:rsid w:val="005D358C"/>
    <w:rsid w:val="005D3664"/>
    <w:rsid w:val="005D38C3"/>
    <w:rsid w:val="005D3915"/>
    <w:rsid w:val="005D392F"/>
    <w:rsid w:val="005D3980"/>
    <w:rsid w:val="005D3A88"/>
    <w:rsid w:val="005D3ACA"/>
    <w:rsid w:val="005D3DDC"/>
    <w:rsid w:val="005D3EA9"/>
    <w:rsid w:val="005D3FBA"/>
    <w:rsid w:val="005D402B"/>
    <w:rsid w:val="005D4091"/>
    <w:rsid w:val="005D425C"/>
    <w:rsid w:val="005D4351"/>
    <w:rsid w:val="005D463B"/>
    <w:rsid w:val="005D49E9"/>
    <w:rsid w:val="005D4D0D"/>
    <w:rsid w:val="005D4DB1"/>
    <w:rsid w:val="005D4DE6"/>
    <w:rsid w:val="005D4E0D"/>
    <w:rsid w:val="005D51D8"/>
    <w:rsid w:val="005D51E8"/>
    <w:rsid w:val="005D53D6"/>
    <w:rsid w:val="005D5619"/>
    <w:rsid w:val="005D5761"/>
    <w:rsid w:val="005D57D1"/>
    <w:rsid w:val="005D5985"/>
    <w:rsid w:val="005D5A4D"/>
    <w:rsid w:val="005D5A7B"/>
    <w:rsid w:val="005D5D2F"/>
    <w:rsid w:val="005D5DE9"/>
    <w:rsid w:val="005D6282"/>
    <w:rsid w:val="005D6307"/>
    <w:rsid w:val="005D6380"/>
    <w:rsid w:val="005D646C"/>
    <w:rsid w:val="005D66D6"/>
    <w:rsid w:val="005D6737"/>
    <w:rsid w:val="005D6A06"/>
    <w:rsid w:val="005D6A19"/>
    <w:rsid w:val="005D6A7D"/>
    <w:rsid w:val="005D6B92"/>
    <w:rsid w:val="005D6D2E"/>
    <w:rsid w:val="005D6E5A"/>
    <w:rsid w:val="005D70EB"/>
    <w:rsid w:val="005D720D"/>
    <w:rsid w:val="005D72FC"/>
    <w:rsid w:val="005D7538"/>
    <w:rsid w:val="005D75A9"/>
    <w:rsid w:val="005D7848"/>
    <w:rsid w:val="005E0025"/>
    <w:rsid w:val="005E03FC"/>
    <w:rsid w:val="005E0681"/>
    <w:rsid w:val="005E06E3"/>
    <w:rsid w:val="005E0947"/>
    <w:rsid w:val="005E09F7"/>
    <w:rsid w:val="005E0CD2"/>
    <w:rsid w:val="005E0DFA"/>
    <w:rsid w:val="005E0EBE"/>
    <w:rsid w:val="005E0FE2"/>
    <w:rsid w:val="005E104C"/>
    <w:rsid w:val="005E114B"/>
    <w:rsid w:val="005E1496"/>
    <w:rsid w:val="005E1546"/>
    <w:rsid w:val="005E1640"/>
    <w:rsid w:val="005E1965"/>
    <w:rsid w:val="005E1A32"/>
    <w:rsid w:val="005E1C6B"/>
    <w:rsid w:val="005E208A"/>
    <w:rsid w:val="005E226C"/>
    <w:rsid w:val="005E2366"/>
    <w:rsid w:val="005E2522"/>
    <w:rsid w:val="005E2527"/>
    <w:rsid w:val="005E25E1"/>
    <w:rsid w:val="005E2830"/>
    <w:rsid w:val="005E2924"/>
    <w:rsid w:val="005E2B28"/>
    <w:rsid w:val="005E2C8F"/>
    <w:rsid w:val="005E2C96"/>
    <w:rsid w:val="005E2D89"/>
    <w:rsid w:val="005E2EEF"/>
    <w:rsid w:val="005E2F8A"/>
    <w:rsid w:val="005E3120"/>
    <w:rsid w:val="005E3162"/>
    <w:rsid w:val="005E3199"/>
    <w:rsid w:val="005E321A"/>
    <w:rsid w:val="005E3284"/>
    <w:rsid w:val="005E37E4"/>
    <w:rsid w:val="005E38B2"/>
    <w:rsid w:val="005E3965"/>
    <w:rsid w:val="005E39D2"/>
    <w:rsid w:val="005E3B7B"/>
    <w:rsid w:val="005E3C74"/>
    <w:rsid w:val="005E3CE9"/>
    <w:rsid w:val="005E3D0D"/>
    <w:rsid w:val="005E3DD5"/>
    <w:rsid w:val="005E3FE0"/>
    <w:rsid w:val="005E4344"/>
    <w:rsid w:val="005E4392"/>
    <w:rsid w:val="005E4656"/>
    <w:rsid w:val="005E479E"/>
    <w:rsid w:val="005E4A64"/>
    <w:rsid w:val="005E4C75"/>
    <w:rsid w:val="005E4D6C"/>
    <w:rsid w:val="005E4E33"/>
    <w:rsid w:val="005E4E87"/>
    <w:rsid w:val="005E4F34"/>
    <w:rsid w:val="005E4F71"/>
    <w:rsid w:val="005E503C"/>
    <w:rsid w:val="005E508E"/>
    <w:rsid w:val="005E513E"/>
    <w:rsid w:val="005E54A1"/>
    <w:rsid w:val="005E57E4"/>
    <w:rsid w:val="005E584D"/>
    <w:rsid w:val="005E59A0"/>
    <w:rsid w:val="005E5CB2"/>
    <w:rsid w:val="005E5CE0"/>
    <w:rsid w:val="005E5CF8"/>
    <w:rsid w:val="005E5D5D"/>
    <w:rsid w:val="005E5D61"/>
    <w:rsid w:val="005E600F"/>
    <w:rsid w:val="005E626D"/>
    <w:rsid w:val="005E6278"/>
    <w:rsid w:val="005E632B"/>
    <w:rsid w:val="005E6460"/>
    <w:rsid w:val="005E64B8"/>
    <w:rsid w:val="005E651C"/>
    <w:rsid w:val="005E65A0"/>
    <w:rsid w:val="005E6837"/>
    <w:rsid w:val="005E68BC"/>
    <w:rsid w:val="005E69E3"/>
    <w:rsid w:val="005E6ACF"/>
    <w:rsid w:val="005E6BC4"/>
    <w:rsid w:val="005E6C06"/>
    <w:rsid w:val="005E6C38"/>
    <w:rsid w:val="005E6D1A"/>
    <w:rsid w:val="005E6D2A"/>
    <w:rsid w:val="005E6DFE"/>
    <w:rsid w:val="005E6EA4"/>
    <w:rsid w:val="005E6FF0"/>
    <w:rsid w:val="005E70CB"/>
    <w:rsid w:val="005E724D"/>
    <w:rsid w:val="005E74D0"/>
    <w:rsid w:val="005E7528"/>
    <w:rsid w:val="005E75AA"/>
    <w:rsid w:val="005E75DE"/>
    <w:rsid w:val="005E7751"/>
    <w:rsid w:val="005E7970"/>
    <w:rsid w:val="005E7A98"/>
    <w:rsid w:val="005E7C2F"/>
    <w:rsid w:val="005E7D7E"/>
    <w:rsid w:val="005F0047"/>
    <w:rsid w:val="005F0060"/>
    <w:rsid w:val="005F01A0"/>
    <w:rsid w:val="005F01A9"/>
    <w:rsid w:val="005F0206"/>
    <w:rsid w:val="005F0259"/>
    <w:rsid w:val="005F0331"/>
    <w:rsid w:val="005F0462"/>
    <w:rsid w:val="005F0480"/>
    <w:rsid w:val="005F04D3"/>
    <w:rsid w:val="005F0592"/>
    <w:rsid w:val="005F0599"/>
    <w:rsid w:val="005F05A2"/>
    <w:rsid w:val="005F05FC"/>
    <w:rsid w:val="005F0805"/>
    <w:rsid w:val="005F084B"/>
    <w:rsid w:val="005F086D"/>
    <w:rsid w:val="005F08E8"/>
    <w:rsid w:val="005F095C"/>
    <w:rsid w:val="005F0BD9"/>
    <w:rsid w:val="005F10ED"/>
    <w:rsid w:val="005F11CC"/>
    <w:rsid w:val="005F123D"/>
    <w:rsid w:val="005F12FE"/>
    <w:rsid w:val="005F16C9"/>
    <w:rsid w:val="005F1805"/>
    <w:rsid w:val="005F180C"/>
    <w:rsid w:val="005F1991"/>
    <w:rsid w:val="005F1BD9"/>
    <w:rsid w:val="005F1BFB"/>
    <w:rsid w:val="005F1FDD"/>
    <w:rsid w:val="005F215F"/>
    <w:rsid w:val="005F2363"/>
    <w:rsid w:val="005F255A"/>
    <w:rsid w:val="005F2601"/>
    <w:rsid w:val="005F26CA"/>
    <w:rsid w:val="005F2897"/>
    <w:rsid w:val="005F2A0B"/>
    <w:rsid w:val="005F2BEE"/>
    <w:rsid w:val="005F2C08"/>
    <w:rsid w:val="005F2D6A"/>
    <w:rsid w:val="005F2DA1"/>
    <w:rsid w:val="005F3142"/>
    <w:rsid w:val="005F334C"/>
    <w:rsid w:val="005F3502"/>
    <w:rsid w:val="005F368B"/>
    <w:rsid w:val="005F3B1B"/>
    <w:rsid w:val="005F3BD4"/>
    <w:rsid w:val="005F3D23"/>
    <w:rsid w:val="005F3D9A"/>
    <w:rsid w:val="005F3E3D"/>
    <w:rsid w:val="005F3F27"/>
    <w:rsid w:val="005F3F29"/>
    <w:rsid w:val="005F3FB8"/>
    <w:rsid w:val="005F3FD6"/>
    <w:rsid w:val="005F4120"/>
    <w:rsid w:val="005F438E"/>
    <w:rsid w:val="005F4436"/>
    <w:rsid w:val="005F4451"/>
    <w:rsid w:val="005F44CC"/>
    <w:rsid w:val="005F45C8"/>
    <w:rsid w:val="005F4639"/>
    <w:rsid w:val="005F468B"/>
    <w:rsid w:val="005F478E"/>
    <w:rsid w:val="005F4941"/>
    <w:rsid w:val="005F4A35"/>
    <w:rsid w:val="005F4B99"/>
    <w:rsid w:val="005F4C78"/>
    <w:rsid w:val="005F4DEA"/>
    <w:rsid w:val="005F4E1F"/>
    <w:rsid w:val="005F4F94"/>
    <w:rsid w:val="005F4FF9"/>
    <w:rsid w:val="005F514D"/>
    <w:rsid w:val="005F5175"/>
    <w:rsid w:val="005F5334"/>
    <w:rsid w:val="005F5346"/>
    <w:rsid w:val="005F543A"/>
    <w:rsid w:val="005F544C"/>
    <w:rsid w:val="005F5469"/>
    <w:rsid w:val="005F5483"/>
    <w:rsid w:val="005F54CE"/>
    <w:rsid w:val="005F5779"/>
    <w:rsid w:val="005F5780"/>
    <w:rsid w:val="005F5A25"/>
    <w:rsid w:val="005F5B4E"/>
    <w:rsid w:val="005F5B5F"/>
    <w:rsid w:val="005F5C69"/>
    <w:rsid w:val="005F5E74"/>
    <w:rsid w:val="005F5F9A"/>
    <w:rsid w:val="005F602B"/>
    <w:rsid w:val="005F60D2"/>
    <w:rsid w:val="005F6174"/>
    <w:rsid w:val="005F6227"/>
    <w:rsid w:val="005F624D"/>
    <w:rsid w:val="005F62D8"/>
    <w:rsid w:val="005F689F"/>
    <w:rsid w:val="005F69AF"/>
    <w:rsid w:val="005F6C03"/>
    <w:rsid w:val="005F6D55"/>
    <w:rsid w:val="005F7070"/>
    <w:rsid w:val="005F70BF"/>
    <w:rsid w:val="005F73A6"/>
    <w:rsid w:val="005F73C6"/>
    <w:rsid w:val="005F7416"/>
    <w:rsid w:val="005F7448"/>
    <w:rsid w:val="005F766A"/>
    <w:rsid w:val="005F76CB"/>
    <w:rsid w:val="005F77A9"/>
    <w:rsid w:val="005F7A07"/>
    <w:rsid w:val="005F7A14"/>
    <w:rsid w:val="005F7BB0"/>
    <w:rsid w:val="005F7CC2"/>
    <w:rsid w:val="005F7D19"/>
    <w:rsid w:val="005F7DBB"/>
    <w:rsid w:val="005F7DD1"/>
    <w:rsid w:val="005F7FAA"/>
    <w:rsid w:val="005F7FE5"/>
    <w:rsid w:val="006000F9"/>
    <w:rsid w:val="00600151"/>
    <w:rsid w:val="00600471"/>
    <w:rsid w:val="006008C8"/>
    <w:rsid w:val="006009F3"/>
    <w:rsid w:val="00600A23"/>
    <w:rsid w:val="00600A8E"/>
    <w:rsid w:val="00600AB1"/>
    <w:rsid w:val="00600BEF"/>
    <w:rsid w:val="00600DD2"/>
    <w:rsid w:val="00600E06"/>
    <w:rsid w:val="00600E1E"/>
    <w:rsid w:val="00600F56"/>
    <w:rsid w:val="00600FD4"/>
    <w:rsid w:val="006010D2"/>
    <w:rsid w:val="00601183"/>
    <w:rsid w:val="006011A6"/>
    <w:rsid w:val="00601200"/>
    <w:rsid w:val="00601631"/>
    <w:rsid w:val="006016DE"/>
    <w:rsid w:val="00601707"/>
    <w:rsid w:val="006018A6"/>
    <w:rsid w:val="00601AE7"/>
    <w:rsid w:val="00601D4A"/>
    <w:rsid w:val="00601EB4"/>
    <w:rsid w:val="00601FB1"/>
    <w:rsid w:val="00602263"/>
    <w:rsid w:val="00602345"/>
    <w:rsid w:val="00602651"/>
    <w:rsid w:val="00602930"/>
    <w:rsid w:val="00602AA9"/>
    <w:rsid w:val="00602B23"/>
    <w:rsid w:val="00602BF5"/>
    <w:rsid w:val="00602C32"/>
    <w:rsid w:val="00602D4C"/>
    <w:rsid w:val="00602EA4"/>
    <w:rsid w:val="00602EC0"/>
    <w:rsid w:val="00602F70"/>
    <w:rsid w:val="006030BD"/>
    <w:rsid w:val="006032B4"/>
    <w:rsid w:val="00603376"/>
    <w:rsid w:val="00603382"/>
    <w:rsid w:val="006033EA"/>
    <w:rsid w:val="0060349C"/>
    <w:rsid w:val="00603600"/>
    <w:rsid w:val="00603775"/>
    <w:rsid w:val="0060380E"/>
    <w:rsid w:val="00603BDB"/>
    <w:rsid w:val="00603C1E"/>
    <w:rsid w:val="00604224"/>
    <w:rsid w:val="006042D0"/>
    <w:rsid w:val="006042F2"/>
    <w:rsid w:val="006042F3"/>
    <w:rsid w:val="0060445C"/>
    <w:rsid w:val="00604568"/>
    <w:rsid w:val="00604719"/>
    <w:rsid w:val="0060481D"/>
    <w:rsid w:val="006048E2"/>
    <w:rsid w:val="00604AE1"/>
    <w:rsid w:val="00604DC8"/>
    <w:rsid w:val="00604F6B"/>
    <w:rsid w:val="00604FDB"/>
    <w:rsid w:val="0060529D"/>
    <w:rsid w:val="006058C6"/>
    <w:rsid w:val="00605960"/>
    <w:rsid w:val="00605BFB"/>
    <w:rsid w:val="00605D73"/>
    <w:rsid w:val="00605E7E"/>
    <w:rsid w:val="00605EDD"/>
    <w:rsid w:val="00605F1D"/>
    <w:rsid w:val="006061BA"/>
    <w:rsid w:val="0060624B"/>
    <w:rsid w:val="006065AE"/>
    <w:rsid w:val="0060666A"/>
    <w:rsid w:val="006067A7"/>
    <w:rsid w:val="006068CC"/>
    <w:rsid w:val="00606980"/>
    <w:rsid w:val="00606C0D"/>
    <w:rsid w:val="00606D50"/>
    <w:rsid w:val="00606E64"/>
    <w:rsid w:val="00606EBB"/>
    <w:rsid w:val="00606F0C"/>
    <w:rsid w:val="00606F9B"/>
    <w:rsid w:val="00607076"/>
    <w:rsid w:val="006070DC"/>
    <w:rsid w:val="00607256"/>
    <w:rsid w:val="0060770B"/>
    <w:rsid w:val="00607796"/>
    <w:rsid w:val="00607A71"/>
    <w:rsid w:val="00607ACD"/>
    <w:rsid w:val="00610162"/>
    <w:rsid w:val="006106DB"/>
    <w:rsid w:val="00610E90"/>
    <w:rsid w:val="00610F47"/>
    <w:rsid w:val="0061104D"/>
    <w:rsid w:val="00611056"/>
    <w:rsid w:val="00611503"/>
    <w:rsid w:val="0061168C"/>
    <w:rsid w:val="006119CD"/>
    <w:rsid w:val="00611F0E"/>
    <w:rsid w:val="00611FAA"/>
    <w:rsid w:val="006120E2"/>
    <w:rsid w:val="0061219B"/>
    <w:rsid w:val="00612219"/>
    <w:rsid w:val="0061222D"/>
    <w:rsid w:val="0061244D"/>
    <w:rsid w:val="0061276C"/>
    <w:rsid w:val="00612978"/>
    <w:rsid w:val="00612A08"/>
    <w:rsid w:val="00612B43"/>
    <w:rsid w:val="00612C44"/>
    <w:rsid w:val="00612D6C"/>
    <w:rsid w:val="00612DF2"/>
    <w:rsid w:val="00613173"/>
    <w:rsid w:val="006131F5"/>
    <w:rsid w:val="00613310"/>
    <w:rsid w:val="0061336B"/>
    <w:rsid w:val="00613527"/>
    <w:rsid w:val="006139FB"/>
    <w:rsid w:val="00613BAE"/>
    <w:rsid w:val="00613E6E"/>
    <w:rsid w:val="00613E85"/>
    <w:rsid w:val="00613EB3"/>
    <w:rsid w:val="00613F75"/>
    <w:rsid w:val="0061407B"/>
    <w:rsid w:val="0061417C"/>
    <w:rsid w:val="006141AF"/>
    <w:rsid w:val="0061431B"/>
    <w:rsid w:val="0061433E"/>
    <w:rsid w:val="00614477"/>
    <w:rsid w:val="00614495"/>
    <w:rsid w:val="00614580"/>
    <w:rsid w:val="0061471D"/>
    <w:rsid w:val="00614C8D"/>
    <w:rsid w:val="00614CDA"/>
    <w:rsid w:val="00614D2E"/>
    <w:rsid w:val="00614E80"/>
    <w:rsid w:val="00614F11"/>
    <w:rsid w:val="00614F16"/>
    <w:rsid w:val="00614FFB"/>
    <w:rsid w:val="006150B5"/>
    <w:rsid w:val="006150C9"/>
    <w:rsid w:val="00615125"/>
    <w:rsid w:val="00615166"/>
    <w:rsid w:val="006151CD"/>
    <w:rsid w:val="00615299"/>
    <w:rsid w:val="00615302"/>
    <w:rsid w:val="006157DD"/>
    <w:rsid w:val="00615956"/>
    <w:rsid w:val="00615BA4"/>
    <w:rsid w:val="00615C4E"/>
    <w:rsid w:val="00615CE0"/>
    <w:rsid w:val="00615F4B"/>
    <w:rsid w:val="00615FC9"/>
    <w:rsid w:val="0061605A"/>
    <w:rsid w:val="0061648F"/>
    <w:rsid w:val="00616623"/>
    <w:rsid w:val="00616636"/>
    <w:rsid w:val="006166B2"/>
    <w:rsid w:val="0061671F"/>
    <w:rsid w:val="006168C4"/>
    <w:rsid w:val="006169C8"/>
    <w:rsid w:val="006169EA"/>
    <w:rsid w:val="00616AD6"/>
    <w:rsid w:val="00616C43"/>
    <w:rsid w:val="00616CD0"/>
    <w:rsid w:val="00616D52"/>
    <w:rsid w:val="00616FA0"/>
    <w:rsid w:val="006170B6"/>
    <w:rsid w:val="00617116"/>
    <w:rsid w:val="00617134"/>
    <w:rsid w:val="00617256"/>
    <w:rsid w:val="00617268"/>
    <w:rsid w:val="00617334"/>
    <w:rsid w:val="006173FF"/>
    <w:rsid w:val="00617490"/>
    <w:rsid w:val="006174DB"/>
    <w:rsid w:val="00617564"/>
    <w:rsid w:val="00617659"/>
    <w:rsid w:val="006179C9"/>
    <w:rsid w:val="00617A67"/>
    <w:rsid w:val="00617B5D"/>
    <w:rsid w:val="00617B60"/>
    <w:rsid w:val="00617C70"/>
    <w:rsid w:val="00617EEB"/>
    <w:rsid w:val="0062045F"/>
    <w:rsid w:val="006207EF"/>
    <w:rsid w:val="006208AC"/>
    <w:rsid w:val="00620BA3"/>
    <w:rsid w:val="00620BE0"/>
    <w:rsid w:val="00620BE1"/>
    <w:rsid w:val="00620D28"/>
    <w:rsid w:val="00620D5B"/>
    <w:rsid w:val="00620DFF"/>
    <w:rsid w:val="00620F25"/>
    <w:rsid w:val="00620F3B"/>
    <w:rsid w:val="00621322"/>
    <w:rsid w:val="00621353"/>
    <w:rsid w:val="006217C4"/>
    <w:rsid w:val="00621924"/>
    <w:rsid w:val="00621B06"/>
    <w:rsid w:val="00621B9F"/>
    <w:rsid w:val="00621CBA"/>
    <w:rsid w:val="00621CD7"/>
    <w:rsid w:val="00621D6B"/>
    <w:rsid w:val="00621E02"/>
    <w:rsid w:val="00621E60"/>
    <w:rsid w:val="00621EDA"/>
    <w:rsid w:val="00621F31"/>
    <w:rsid w:val="0062201F"/>
    <w:rsid w:val="006221D2"/>
    <w:rsid w:val="00622353"/>
    <w:rsid w:val="00622498"/>
    <w:rsid w:val="00622630"/>
    <w:rsid w:val="00622676"/>
    <w:rsid w:val="006227D3"/>
    <w:rsid w:val="00622905"/>
    <w:rsid w:val="0062290E"/>
    <w:rsid w:val="00622B5C"/>
    <w:rsid w:val="00622DC5"/>
    <w:rsid w:val="00622E6B"/>
    <w:rsid w:val="00622E9A"/>
    <w:rsid w:val="00623018"/>
    <w:rsid w:val="00623333"/>
    <w:rsid w:val="00623585"/>
    <w:rsid w:val="006235AA"/>
    <w:rsid w:val="006235B1"/>
    <w:rsid w:val="0062367A"/>
    <w:rsid w:val="00623A09"/>
    <w:rsid w:val="00623C92"/>
    <w:rsid w:val="00623D8C"/>
    <w:rsid w:val="00623F95"/>
    <w:rsid w:val="00623FEC"/>
    <w:rsid w:val="006240BE"/>
    <w:rsid w:val="006240F8"/>
    <w:rsid w:val="00624148"/>
    <w:rsid w:val="0062437B"/>
    <w:rsid w:val="006243C6"/>
    <w:rsid w:val="00624635"/>
    <w:rsid w:val="006246E2"/>
    <w:rsid w:val="00624829"/>
    <w:rsid w:val="0062495A"/>
    <w:rsid w:val="00624A31"/>
    <w:rsid w:val="00624BFF"/>
    <w:rsid w:val="00624C09"/>
    <w:rsid w:val="00624E1D"/>
    <w:rsid w:val="00624ECE"/>
    <w:rsid w:val="00624EF0"/>
    <w:rsid w:val="00625079"/>
    <w:rsid w:val="006251EB"/>
    <w:rsid w:val="00625276"/>
    <w:rsid w:val="0062533E"/>
    <w:rsid w:val="00625341"/>
    <w:rsid w:val="00625402"/>
    <w:rsid w:val="006256D6"/>
    <w:rsid w:val="00625759"/>
    <w:rsid w:val="006258CE"/>
    <w:rsid w:val="00625B4B"/>
    <w:rsid w:val="00625E28"/>
    <w:rsid w:val="00625EBA"/>
    <w:rsid w:val="00625F1C"/>
    <w:rsid w:val="00625FD1"/>
    <w:rsid w:val="00626052"/>
    <w:rsid w:val="00626333"/>
    <w:rsid w:val="0062643D"/>
    <w:rsid w:val="006264B8"/>
    <w:rsid w:val="006264F3"/>
    <w:rsid w:val="006265BB"/>
    <w:rsid w:val="006266C5"/>
    <w:rsid w:val="0062690C"/>
    <w:rsid w:val="006269F2"/>
    <w:rsid w:val="00626DD4"/>
    <w:rsid w:val="00626F2D"/>
    <w:rsid w:val="00627142"/>
    <w:rsid w:val="0062714B"/>
    <w:rsid w:val="00627265"/>
    <w:rsid w:val="0062773D"/>
    <w:rsid w:val="00627D2A"/>
    <w:rsid w:val="00627DF2"/>
    <w:rsid w:val="00627E92"/>
    <w:rsid w:val="00627FBD"/>
    <w:rsid w:val="00630173"/>
    <w:rsid w:val="006301AD"/>
    <w:rsid w:val="00630238"/>
    <w:rsid w:val="00630568"/>
    <w:rsid w:val="006306BE"/>
    <w:rsid w:val="006307D2"/>
    <w:rsid w:val="00630A9F"/>
    <w:rsid w:val="00630B8E"/>
    <w:rsid w:val="00630DC6"/>
    <w:rsid w:val="00630EB9"/>
    <w:rsid w:val="00630F27"/>
    <w:rsid w:val="006310DE"/>
    <w:rsid w:val="00631216"/>
    <w:rsid w:val="00631261"/>
    <w:rsid w:val="006312B7"/>
    <w:rsid w:val="00631666"/>
    <w:rsid w:val="006317C6"/>
    <w:rsid w:val="00631B9B"/>
    <w:rsid w:val="00631C38"/>
    <w:rsid w:val="00631F62"/>
    <w:rsid w:val="0063200B"/>
    <w:rsid w:val="00632039"/>
    <w:rsid w:val="0063211E"/>
    <w:rsid w:val="0063223F"/>
    <w:rsid w:val="00632243"/>
    <w:rsid w:val="00632437"/>
    <w:rsid w:val="00632853"/>
    <w:rsid w:val="00632A64"/>
    <w:rsid w:val="00632D81"/>
    <w:rsid w:val="00632F02"/>
    <w:rsid w:val="00632F67"/>
    <w:rsid w:val="00633377"/>
    <w:rsid w:val="00633525"/>
    <w:rsid w:val="00633793"/>
    <w:rsid w:val="00633802"/>
    <w:rsid w:val="00633879"/>
    <w:rsid w:val="006338A6"/>
    <w:rsid w:val="0063394E"/>
    <w:rsid w:val="006339B5"/>
    <w:rsid w:val="00633B48"/>
    <w:rsid w:val="0063431D"/>
    <w:rsid w:val="0063444E"/>
    <w:rsid w:val="006346B8"/>
    <w:rsid w:val="00634781"/>
    <w:rsid w:val="00634843"/>
    <w:rsid w:val="00634861"/>
    <w:rsid w:val="0063486A"/>
    <w:rsid w:val="0063498F"/>
    <w:rsid w:val="006349FF"/>
    <w:rsid w:val="00634A1D"/>
    <w:rsid w:val="00634D1D"/>
    <w:rsid w:val="00634D61"/>
    <w:rsid w:val="00634D89"/>
    <w:rsid w:val="00634DD6"/>
    <w:rsid w:val="00634E14"/>
    <w:rsid w:val="00634FA9"/>
    <w:rsid w:val="00634FE8"/>
    <w:rsid w:val="0063522E"/>
    <w:rsid w:val="00635326"/>
    <w:rsid w:val="0063540D"/>
    <w:rsid w:val="00635809"/>
    <w:rsid w:val="00635983"/>
    <w:rsid w:val="006359AC"/>
    <w:rsid w:val="00635AD2"/>
    <w:rsid w:val="00635AFA"/>
    <w:rsid w:val="00635EFE"/>
    <w:rsid w:val="00635F2E"/>
    <w:rsid w:val="00635FDC"/>
    <w:rsid w:val="006360E2"/>
    <w:rsid w:val="00636222"/>
    <w:rsid w:val="00636495"/>
    <w:rsid w:val="0063665B"/>
    <w:rsid w:val="00636748"/>
    <w:rsid w:val="006367D7"/>
    <w:rsid w:val="00636841"/>
    <w:rsid w:val="00636A43"/>
    <w:rsid w:val="00636A80"/>
    <w:rsid w:val="00636B06"/>
    <w:rsid w:val="00636BE6"/>
    <w:rsid w:val="00636C71"/>
    <w:rsid w:val="00636DF6"/>
    <w:rsid w:val="0063702B"/>
    <w:rsid w:val="006371DC"/>
    <w:rsid w:val="00637631"/>
    <w:rsid w:val="00637637"/>
    <w:rsid w:val="00637659"/>
    <w:rsid w:val="0063788B"/>
    <w:rsid w:val="0063788E"/>
    <w:rsid w:val="006378F7"/>
    <w:rsid w:val="006379D7"/>
    <w:rsid w:val="00637A43"/>
    <w:rsid w:val="00637B60"/>
    <w:rsid w:val="00637BB5"/>
    <w:rsid w:val="00637BC0"/>
    <w:rsid w:val="00637CD5"/>
    <w:rsid w:val="00637F7A"/>
    <w:rsid w:val="00637FB0"/>
    <w:rsid w:val="0064033A"/>
    <w:rsid w:val="00640664"/>
    <w:rsid w:val="006407FD"/>
    <w:rsid w:val="00640923"/>
    <w:rsid w:val="006409ED"/>
    <w:rsid w:val="00640A60"/>
    <w:rsid w:val="00640D8A"/>
    <w:rsid w:val="00640E92"/>
    <w:rsid w:val="00640F01"/>
    <w:rsid w:val="00640FFD"/>
    <w:rsid w:val="0064156E"/>
    <w:rsid w:val="0064160C"/>
    <w:rsid w:val="00641619"/>
    <w:rsid w:val="006417C7"/>
    <w:rsid w:val="006418A7"/>
    <w:rsid w:val="006418D5"/>
    <w:rsid w:val="006418DA"/>
    <w:rsid w:val="00641AB5"/>
    <w:rsid w:val="00641AE9"/>
    <w:rsid w:val="00641AF9"/>
    <w:rsid w:val="00641C23"/>
    <w:rsid w:val="00641C86"/>
    <w:rsid w:val="00641CEF"/>
    <w:rsid w:val="00641D63"/>
    <w:rsid w:val="00641D80"/>
    <w:rsid w:val="00641E4B"/>
    <w:rsid w:val="00641E78"/>
    <w:rsid w:val="00642050"/>
    <w:rsid w:val="00642180"/>
    <w:rsid w:val="0064226B"/>
    <w:rsid w:val="0064235F"/>
    <w:rsid w:val="006423BE"/>
    <w:rsid w:val="0064261C"/>
    <w:rsid w:val="0064289C"/>
    <w:rsid w:val="00642B0B"/>
    <w:rsid w:val="00643171"/>
    <w:rsid w:val="00643193"/>
    <w:rsid w:val="0064330E"/>
    <w:rsid w:val="006433DE"/>
    <w:rsid w:val="00643587"/>
    <w:rsid w:val="006437F4"/>
    <w:rsid w:val="00643890"/>
    <w:rsid w:val="00643A28"/>
    <w:rsid w:val="00643A2F"/>
    <w:rsid w:val="00643C3A"/>
    <w:rsid w:val="00643CD2"/>
    <w:rsid w:val="00643CE6"/>
    <w:rsid w:val="00643E13"/>
    <w:rsid w:val="00643E42"/>
    <w:rsid w:val="00643F0C"/>
    <w:rsid w:val="00644027"/>
    <w:rsid w:val="0064405C"/>
    <w:rsid w:val="00644076"/>
    <w:rsid w:val="0064436D"/>
    <w:rsid w:val="006443DF"/>
    <w:rsid w:val="006447C1"/>
    <w:rsid w:val="00644C3F"/>
    <w:rsid w:val="00644C40"/>
    <w:rsid w:val="00644FD0"/>
    <w:rsid w:val="006450F7"/>
    <w:rsid w:val="0064510F"/>
    <w:rsid w:val="00645212"/>
    <w:rsid w:val="006452E2"/>
    <w:rsid w:val="006453A6"/>
    <w:rsid w:val="006453AD"/>
    <w:rsid w:val="006455E0"/>
    <w:rsid w:val="006455EE"/>
    <w:rsid w:val="0064565B"/>
    <w:rsid w:val="00645663"/>
    <w:rsid w:val="006457B6"/>
    <w:rsid w:val="00645D2B"/>
    <w:rsid w:val="00645F74"/>
    <w:rsid w:val="00646143"/>
    <w:rsid w:val="00646513"/>
    <w:rsid w:val="006466D4"/>
    <w:rsid w:val="006467AB"/>
    <w:rsid w:val="0064682D"/>
    <w:rsid w:val="006469ED"/>
    <w:rsid w:val="00646A7A"/>
    <w:rsid w:val="00646D86"/>
    <w:rsid w:val="00646D94"/>
    <w:rsid w:val="00646F3A"/>
    <w:rsid w:val="006473FD"/>
    <w:rsid w:val="0064747C"/>
    <w:rsid w:val="0064796D"/>
    <w:rsid w:val="00647B8B"/>
    <w:rsid w:val="00647BA9"/>
    <w:rsid w:val="00647DE5"/>
    <w:rsid w:val="0065019B"/>
    <w:rsid w:val="006502A9"/>
    <w:rsid w:val="00650451"/>
    <w:rsid w:val="00650710"/>
    <w:rsid w:val="00650A14"/>
    <w:rsid w:val="00650A68"/>
    <w:rsid w:val="00650B0A"/>
    <w:rsid w:val="00650B38"/>
    <w:rsid w:val="00650B79"/>
    <w:rsid w:val="00650C3C"/>
    <w:rsid w:val="00650D2F"/>
    <w:rsid w:val="00651083"/>
    <w:rsid w:val="0065115A"/>
    <w:rsid w:val="006511D7"/>
    <w:rsid w:val="0065143F"/>
    <w:rsid w:val="00651504"/>
    <w:rsid w:val="006515BC"/>
    <w:rsid w:val="00651861"/>
    <w:rsid w:val="00651AA3"/>
    <w:rsid w:val="00651D19"/>
    <w:rsid w:val="00651D65"/>
    <w:rsid w:val="0065202F"/>
    <w:rsid w:val="0065218F"/>
    <w:rsid w:val="0065262C"/>
    <w:rsid w:val="0065279B"/>
    <w:rsid w:val="0065292B"/>
    <w:rsid w:val="0065299A"/>
    <w:rsid w:val="006529B8"/>
    <w:rsid w:val="00652C70"/>
    <w:rsid w:val="00652CB5"/>
    <w:rsid w:val="00652E3A"/>
    <w:rsid w:val="00652F6D"/>
    <w:rsid w:val="00652FDA"/>
    <w:rsid w:val="00653026"/>
    <w:rsid w:val="0065339F"/>
    <w:rsid w:val="006534C3"/>
    <w:rsid w:val="0065367E"/>
    <w:rsid w:val="006536BC"/>
    <w:rsid w:val="006538E7"/>
    <w:rsid w:val="0065390B"/>
    <w:rsid w:val="00653A7C"/>
    <w:rsid w:val="00653AC6"/>
    <w:rsid w:val="00653B6A"/>
    <w:rsid w:val="00653BB8"/>
    <w:rsid w:val="00653D2F"/>
    <w:rsid w:val="00653F38"/>
    <w:rsid w:val="006541D3"/>
    <w:rsid w:val="0065430B"/>
    <w:rsid w:val="0065440F"/>
    <w:rsid w:val="006544E0"/>
    <w:rsid w:val="006544F8"/>
    <w:rsid w:val="006546DB"/>
    <w:rsid w:val="00654724"/>
    <w:rsid w:val="0065473B"/>
    <w:rsid w:val="006547D4"/>
    <w:rsid w:val="00654BBC"/>
    <w:rsid w:val="00654CA1"/>
    <w:rsid w:val="00654CD6"/>
    <w:rsid w:val="00654D46"/>
    <w:rsid w:val="00654D5D"/>
    <w:rsid w:val="00654E77"/>
    <w:rsid w:val="0065521D"/>
    <w:rsid w:val="006552B0"/>
    <w:rsid w:val="006552F8"/>
    <w:rsid w:val="00655360"/>
    <w:rsid w:val="0065546C"/>
    <w:rsid w:val="00655511"/>
    <w:rsid w:val="0065554E"/>
    <w:rsid w:val="00655721"/>
    <w:rsid w:val="00655830"/>
    <w:rsid w:val="006558DE"/>
    <w:rsid w:val="00655E7F"/>
    <w:rsid w:val="00655FBB"/>
    <w:rsid w:val="00656109"/>
    <w:rsid w:val="00656557"/>
    <w:rsid w:val="00656945"/>
    <w:rsid w:val="00656B13"/>
    <w:rsid w:val="00656B9A"/>
    <w:rsid w:val="00656D6F"/>
    <w:rsid w:val="00656DA5"/>
    <w:rsid w:val="00657068"/>
    <w:rsid w:val="006570A9"/>
    <w:rsid w:val="00657397"/>
    <w:rsid w:val="006573EC"/>
    <w:rsid w:val="00657491"/>
    <w:rsid w:val="006575DA"/>
    <w:rsid w:val="006575FA"/>
    <w:rsid w:val="00657680"/>
    <w:rsid w:val="00657705"/>
    <w:rsid w:val="006579D0"/>
    <w:rsid w:val="00657A46"/>
    <w:rsid w:val="00657B5F"/>
    <w:rsid w:val="00657D1B"/>
    <w:rsid w:val="00657F6B"/>
    <w:rsid w:val="00657FC6"/>
    <w:rsid w:val="00660206"/>
    <w:rsid w:val="006603EB"/>
    <w:rsid w:val="0066044C"/>
    <w:rsid w:val="00660804"/>
    <w:rsid w:val="0066092F"/>
    <w:rsid w:val="00660B3D"/>
    <w:rsid w:val="00660B41"/>
    <w:rsid w:val="00660E5E"/>
    <w:rsid w:val="00660F79"/>
    <w:rsid w:val="00660FB2"/>
    <w:rsid w:val="006610A9"/>
    <w:rsid w:val="006612DD"/>
    <w:rsid w:val="00661359"/>
    <w:rsid w:val="00661384"/>
    <w:rsid w:val="00661419"/>
    <w:rsid w:val="0066146E"/>
    <w:rsid w:val="0066160D"/>
    <w:rsid w:val="00661682"/>
    <w:rsid w:val="0066173B"/>
    <w:rsid w:val="00661747"/>
    <w:rsid w:val="006617A0"/>
    <w:rsid w:val="006617A6"/>
    <w:rsid w:val="00661860"/>
    <w:rsid w:val="00661899"/>
    <w:rsid w:val="0066191C"/>
    <w:rsid w:val="006619D0"/>
    <w:rsid w:val="00661A27"/>
    <w:rsid w:val="00661B4E"/>
    <w:rsid w:val="00661DD4"/>
    <w:rsid w:val="006620BE"/>
    <w:rsid w:val="0066214B"/>
    <w:rsid w:val="006622E2"/>
    <w:rsid w:val="006625A2"/>
    <w:rsid w:val="006625B0"/>
    <w:rsid w:val="006626B4"/>
    <w:rsid w:val="00662843"/>
    <w:rsid w:val="0066287D"/>
    <w:rsid w:val="0066289B"/>
    <w:rsid w:val="0066289F"/>
    <w:rsid w:val="006628BE"/>
    <w:rsid w:val="006629B3"/>
    <w:rsid w:val="00662D9B"/>
    <w:rsid w:val="00662E6C"/>
    <w:rsid w:val="00662F5E"/>
    <w:rsid w:val="00662F71"/>
    <w:rsid w:val="00663008"/>
    <w:rsid w:val="00663024"/>
    <w:rsid w:val="0066310A"/>
    <w:rsid w:val="00663278"/>
    <w:rsid w:val="0066334B"/>
    <w:rsid w:val="00663474"/>
    <w:rsid w:val="00663488"/>
    <w:rsid w:val="006637F0"/>
    <w:rsid w:val="00663845"/>
    <w:rsid w:val="00663AB0"/>
    <w:rsid w:val="00663DEA"/>
    <w:rsid w:val="00663EE8"/>
    <w:rsid w:val="00663F73"/>
    <w:rsid w:val="00663F8D"/>
    <w:rsid w:val="0066410A"/>
    <w:rsid w:val="006642BD"/>
    <w:rsid w:val="006644E2"/>
    <w:rsid w:val="006648D1"/>
    <w:rsid w:val="006648FD"/>
    <w:rsid w:val="00664AC4"/>
    <w:rsid w:val="00664B21"/>
    <w:rsid w:val="00664BA6"/>
    <w:rsid w:val="00664C60"/>
    <w:rsid w:val="00664C76"/>
    <w:rsid w:val="00664CD8"/>
    <w:rsid w:val="00664DB0"/>
    <w:rsid w:val="00664F4E"/>
    <w:rsid w:val="00665279"/>
    <w:rsid w:val="00665294"/>
    <w:rsid w:val="0066535D"/>
    <w:rsid w:val="006653AC"/>
    <w:rsid w:val="006654E9"/>
    <w:rsid w:val="006656D4"/>
    <w:rsid w:val="00665816"/>
    <w:rsid w:val="00665956"/>
    <w:rsid w:val="00665999"/>
    <w:rsid w:val="00665EDA"/>
    <w:rsid w:val="00666291"/>
    <w:rsid w:val="0066634A"/>
    <w:rsid w:val="006663BA"/>
    <w:rsid w:val="00666545"/>
    <w:rsid w:val="00666686"/>
    <w:rsid w:val="0066697F"/>
    <w:rsid w:val="006669C0"/>
    <w:rsid w:val="00666A87"/>
    <w:rsid w:val="00666B51"/>
    <w:rsid w:val="00666B94"/>
    <w:rsid w:val="00666F3A"/>
    <w:rsid w:val="00667012"/>
    <w:rsid w:val="006670B0"/>
    <w:rsid w:val="006670F3"/>
    <w:rsid w:val="006673EC"/>
    <w:rsid w:val="00667419"/>
    <w:rsid w:val="00667441"/>
    <w:rsid w:val="00667621"/>
    <w:rsid w:val="00667692"/>
    <w:rsid w:val="006677DA"/>
    <w:rsid w:val="0066793A"/>
    <w:rsid w:val="00667946"/>
    <w:rsid w:val="00667AFC"/>
    <w:rsid w:val="00667C55"/>
    <w:rsid w:val="00667D05"/>
    <w:rsid w:val="00667D83"/>
    <w:rsid w:val="00667F4B"/>
    <w:rsid w:val="00667F5F"/>
    <w:rsid w:val="00667F98"/>
    <w:rsid w:val="0067013D"/>
    <w:rsid w:val="006701C6"/>
    <w:rsid w:val="00670268"/>
    <w:rsid w:val="0067028D"/>
    <w:rsid w:val="00670724"/>
    <w:rsid w:val="006707C4"/>
    <w:rsid w:val="00670845"/>
    <w:rsid w:val="006709A0"/>
    <w:rsid w:val="00670A82"/>
    <w:rsid w:val="00670A9D"/>
    <w:rsid w:val="00670CF4"/>
    <w:rsid w:val="00670D4B"/>
    <w:rsid w:val="00670D69"/>
    <w:rsid w:val="00670F76"/>
    <w:rsid w:val="006711F7"/>
    <w:rsid w:val="00671245"/>
    <w:rsid w:val="0067146E"/>
    <w:rsid w:val="00671475"/>
    <w:rsid w:val="006714DF"/>
    <w:rsid w:val="006715DE"/>
    <w:rsid w:val="006716CE"/>
    <w:rsid w:val="006716E1"/>
    <w:rsid w:val="00671796"/>
    <w:rsid w:val="006718AD"/>
    <w:rsid w:val="00671B57"/>
    <w:rsid w:val="00671BA8"/>
    <w:rsid w:val="00671D09"/>
    <w:rsid w:val="00671DF8"/>
    <w:rsid w:val="00671E7E"/>
    <w:rsid w:val="0067247D"/>
    <w:rsid w:val="006729CD"/>
    <w:rsid w:val="00672B46"/>
    <w:rsid w:val="00672F21"/>
    <w:rsid w:val="0067308E"/>
    <w:rsid w:val="006730AE"/>
    <w:rsid w:val="00673312"/>
    <w:rsid w:val="006733B6"/>
    <w:rsid w:val="006736C9"/>
    <w:rsid w:val="00673741"/>
    <w:rsid w:val="0067379D"/>
    <w:rsid w:val="0067389B"/>
    <w:rsid w:val="00673A22"/>
    <w:rsid w:val="00673CD4"/>
    <w:rsid w:val="00673E06"/>
    <w:rsid w:val="0067403C"/>
    <w:rsid w:val="006741A7"/>
    <w:rsid w:val="0067421C"/>
    <w:rsid w:val="006744A7"/>
    <w:rsid w:val="006745AE"/>
    <w:rsid w:val="006745D0"/>
    <w:rsid w:val="0067473C"/>
    <w:rsid w:val="006747C4"/>
    <w:rsid w:val="006748A1"/>
    <w:rsid w:val="006748C7"/>
    <w:rsid w:val="006749FC"/>
    <w:rsid w:val="00674D55"/>
    <w:rsid w:val="00674F6D"/>
    <w:rsid w:val="0067504B"/>
    <w:rsid w:val="00675142"/>
    <w:rsid w:val="0067517E"/>
    <w:rsid w:val="006754F9"/>
    <w:rsid w:val="006755B3"/>
    <w:rsid w:val="00675807"/>
    <w:rsid w:val="006758E8"/>
    <w:rsid w:val="00675A58"/>
    <w:rsid w:val="00675C66"/>
    <w:rsid w:val="00675C93"/>
    <w:rsid w:val="00675E2A"/>
    <w:rsid w:val="006760C6"/>
    <w:rsid w:val="0067614F"/>
    <w:rsid w:val="006763B3"/>
    <w:rsid w:val="00676586"/>
    <w:rsid w:val="00676681"/>
    <w:rsid w:val="00676754"/>
    <w:rsid w:val="00676756"/>
    <w:rsid w:val="00676C03"/>
    <w:rsid w:val="00676F5C"/>
    <w:rsid w:val="00677021"/>
    <w:rsid w:val="00677156"/>
    <w:rsid w:val="00677237"/>
    <w:rsid w:val="006775A6"/>
    <w:rsid w:val="00677BE5"/>
    <w:rsid w:val="00677EF5"/>
    <w:rsid w:val="0068013C"/>
    <w:rsid w:val="00680435"/>
    <w:rsid w:val="00680436"/>
    <w:rsid w:val="006804E5"/>
    <w:rsid w:val="00680544"/>
    <w:rsid w:val="00680603"/>
    <w:rsid w:val="006808D9"/>
    <w:rsid w:val="00680F78"/>
    <w:rsid w:val="0068131E"/>
    <w:rsid w:val="0068170F"/>
    <w:rsid w:val="0068198B"/>
    <w:rsid w:val="006819F2"/>
    <w:rsid w:val="00681C5D"/>
    <w:rsid w:val="00681E6A"/>
    <w:rsid w:val="00681F38"/>
    <w:rsid w:val="0068213E"/>
    <w:rsid w:val="00682410"/>
    <w:rsid w:val="006824E8"/>
    <w:rsid w:val="006825D1"/>
    <w:rsid w:val="006825EB"/>
    <w:rsid w:val="00682759"/>
    <w:rsid w:val="0068275B"/>
    <w:rsid w:val="00682778"/>
    <w:rsid w:val="006828EE"/>
    <w:rsid w:val="00682A9E"/>
    <w:rsid w:val="00682D03"/>
    <w:rsid w:val="00682D28"/>
    <w:rsid w:val="00682D85"/>
    <w:rsid w:val="00682EB1"/>
    <w:rsid w:val="00682F56"/>
    <w:rsid w:val="006830C9"/>
    <w:rsid w:val="00683258"/>
    <w:rsid w:val="00683261"/>
    <w:rsid w:val="0068371D"/>
    <w:rsid w:val="0068388C"/>
    <w:rsid w:val="006838A4"/>
    <w:rsid w:val="006839F1"/>
    <w:rsid w:val="00683AD1"/>
    <w:rsid w:val="00683B2B"/>
    <w:rsid w:val="00683B4A"/>
    <w:rsid w:val="00683B61"/>
    <w:rsid w:val="00683E33"/>
    <w:rsid w:val="00683ED8"/>
    <w:rsid w:val="00683F67"/>
    <w:rsid w:val="00683FA4"/>
    <w:rsid w:val="00683FE8"/>
    <w:rsid w:val="006840DF"/>
    <w:rsid w:val="0068435C"/>
    <w:rsid w:val="00684548"/>
    <w:rsid w:val="006845F1"/>
    <w:rsid w:val="006846B4"/>
    <w:rsid w:val="006846D5"/>
    <w:rsid w:val="00684786"/>
    <w:rsid w:val="006847D5"/>
    <w:rsid w:val="00684923"/>
    <w:rsid w:val="006849EF"/>
    <w:rsid w:val="00684A5A"/>
    <w:rsid w:val="00684C01"/>
    <w:rsid w:val="00684D15"/>
    <w:rsid w:val="00684DF1"/>
    <w:rsid w:val="00685047"/>
    <w:rsid w:val="00685166"/>
    <w:rsid w:val="00685251"/>
    <w:rsid w:val="00685342"/>
    <w:rsid w:val="00685427"/>
    <w:rsid w:val="00685780"/>
    <w:rsid w:val="00685868"/>
    <w:rsid w:val="00685A97"/>
    <w:rsid w:val="00685ABB"/>
    <w:rsid w:val="00685AC5"/>
    <w:rsid w:val="00685F49"/>
    <w:rsid w:val="00686231"/>
    <w:rsid w:val="0068636C"/>
    <w:rsid w:val="0068648F"/>
    <w:rsid w:val="006864A2"/>
    <w:rsid w:val="00686638"/>
    <w:rsid w:val="006866EA"/>
    <w:rsid w:val="00686BFD"/>
    <w:rsid w:val="00686CD9"/>
    <w:rsid w:val="00686DB9"/>
    <w:rsid w:val="00686E5C"/>
    <w:rsid w:val="00686F7E"/>
    <w:rsid w:val="00687601"/>
    <w:rsid w:val="00687815"/>
    <w:rsid w:val="00687C42"/>
    <w:rsid w:val="00687E31"/>
    <w:rsid w:val="00687F83"/>
    <w:rsid w:val="00687FC9"/>
    <w:rsid w:val="00690408"/>
    <w:rsid w:val="00690504"/>
    <w:rsid w:val="00690A6E"/>
    <w:rsid w:val="00690ACE"/>
    <w:rsid w:val="00690F2E"/>
    <w:rsid w:val="00691020"/>
    <w:rsid w:val="006911DC"/>
    <w:rsid w:val="00691558"/>
    <w:rsid w:val="00691822"/>
    <w:rsid w:val="006919B7"/>
    <w:rsid w:val="00691AAC"/>
    <w:rsid w:val="00691E62"/>
    <w:rsid w:val="00691EDE"/>
    <w:rsid w:val="00692364"/>
    <w:rsid w:val="00692408"/>
    <w:rsid w:val="0069240F"/>
    <w:rsid w:val="00692508"/>
    <w:rsid w:val="0069260E"/>
    <w:rsid w:val="006926ED"/>
    <w:rsid w:val="0069293A"/>
    <w:rsid w:val="00692A23"/>
    <w:rsid w:val="00692B2C"/>
    <w:rsid w:val="00692B66"/>
    <w:rsid w:val="00692D8F"/>
    <w:rsid w:val="00692DC2"/>
    <w:rsid w:val="00692E57"/>
    <w:rsid w:val="00692FEA"/>
    <w:rsid w:val="00693054"/>
    <w:rsid w:val="00693109"/>
    <w:rsid w:val="006933F1"/>
    <w:rsid w:val="00693419"/>
    <w:rsid w:val="0069350B"/>
    <w:rsid w:val="006937EB"/>
    <w:rsid w:val="00693818"/>
    <w:rsid w:val="00693A26"/>
    <w:rsid w:val="00693AB4"/>
    <w:rsid w:val="00693B63"/>
    <w:rsid w:val="00693C26"/>
    <w:rsid w:val="00694437"/>
    <w:rsid w:val="006944D2"/>
    <w:rsid w:val="006944D9"/>
    <w:rsid w:val="006946D8"/>
    <w:rsid w:val="0069475D"/>
    <w:rsid w:val="00694902"/>
    <w:rsid w:val="00694980"/>
    <w:rsid w:val="006949CC"/>
    <w:rsid w:val="00694A1A"/>
    <w:rsid w:val="00694AEA"/>
    <w:rsid w:val="00694B2B"/>
    <w:rsid w:val="00694BD5"/>
    <w:rsid w:val="00694E4D"/>
    <w:rsid w:val="00694EBC"/>
    <w:rsid w:val="00694FA9"/>
    <w:rsid w:val="00694FD0"/>
    <w:rsid w:val="00694FD1"/>
    <w:rsid w:val="00695094"/>
    <w:rsid w:val="006950F2"/>
    <w:rsid w:val="0069517B"/>
    <w:rsid w:val="006952EB"/>
    <w:rsid w:val="006953D7"/>
    <w:rsid w:val="006954EE"/>
    <w:rsid w:val="006955CB"/>
    <w:rsid w:val="006955DB"/>
    <w:rsid w:val="006956E7"/>
    <w:rsid w:val="0069589B"/>
    <w:rsid w:val="0069596C"/>
    <w:rsid w:val="006959F8"/>
    <w:rsid w:val="00695D63"/>
    <w:rsid w:val="00695F03"/>
    <w:rsid w:val="00696036"/>
    <w:rsid w:val="0069619E"/>
    <w:rsid w:val="0069633B"/>
    <w:rsid w:val="00696530"/>
    <w:rsid w:val="006968D7"/>
    <w:rsid w:val="006969B6"/>
    <w:rsid w:val="006969F6"/>
    <w:rsid w:val="00696AE0"/>
    <w:rsid w:val="00696AEC"/>
    <w:rsid w:val="00696B87"/>
    <w:rsid w:val="00696BAE"/>
    <w:rsid w:val="00696C93"/>
    <w:rsid w:val="00696D74"/>
    <w:rsid w:val="00696DEB"/>
    <w:rsid w:val="00696DEF"/>
    <w:rsid w:val="00696F0E"/>
    <w:rsid w:val="00696F83"/>
    <w:rsid w:val="006972BA"/>
    <w:rsid w:val="006973A7"/>
    <w:rsid w:val="006973EC"/>
    <w:rsid w:val="0069747C"/>
    <w:rsid w:val="00697601"/>
    <w:rsid w:val="0069770A"/>
    <w:rsid w:val="0069778B"/>
    <w:rsid w:val="00697B53"/>
    <w:rsid w:val="00697D09"/>
    <w:rsid w:val="00697D97"/>
    <w:rsid w:val="00697E5B"/>
    <w:rsid w:val="00697EA4"/>
    <w:rsid w:val="00697EE0"/>
    <w:rsid w:val="006A0064"/>
    <w:rsid w:val="006A00B4"/>
    <w:rsid w:val="006A015B"/>
    <w:rsid w:val="006A0234"/>
    <w:rsid w:val="006A0309"/>
    <w:rsid w:val="006A03C4"/>
    <w:rsid w:val="006A06EB"/>
    <w:rsid w:val="006A0870"/>
    <w:rsid w:val="006A0985"/>
    <w:rsid w:val="006A0A3D"/>
    <w:rsid w:val="006A0A47"/>
    <w:rsid w:val="006A0D1B"/>
    <w:rsid w:val="006A0D34"/>
    <w:rsid w:val="006A0DCB"/>
    <w:rsid w:val="006A0EBD"/>
    <w:rsid w:val="006A0F06"/>
    <w:rsid w:val="006A0F7C"/>
    <w:rsid w:val="006A10CD"/>
    <w:rsid w:val="006A11BC"/>
    <w:rsid w:val="006A15EB"/>
    <w:rsid w:val="006A1A4E"/>
    <w:rsid w:val="006A1AAD"/>
    <w:rsid w:val="006A1AD0"/>
    <w:rsid w:val="006A1DE8"/>
    <w:rsid w:val="006A1F3B"/>
    <w:rsid w:val="006A1F70"/>
    <w:rsid w:val="006A23D1"/>
    <w:rsid w:val="006A2559"/>
    <w:rsid w:val="006A271B"/>
    <w:rsid w:val="006A27A4"/>
    <w:rsid w:val="006A2A6D"/>
    <w:rsid w:val="006A2A9A"/>
    <w:rsid w:val="006A2ACF"/>
    <w:rsid w:val="006A2AE2"/>
    <w:rsid w:val="006A2B73"/>
    <w:rsid w:val="006A2F98"/>
    <w:rsid w:val="006A31C0"/>
    <w:rsid w:val="006A36B2"/>
    <w:rsid w:val="006A3AE6"/>
    <w:rsid w:val="006A3B6D"/>
    <w:rsid w:val="006A3D91"/>
    <w:rsid w:val="006A3FA7"/>
    <w:rsid w:val="006A4147"/>
    <w:rsid w:val="006A4191"/>
    <w:rsid w:val="006A4213"/>
    <w:rsid w:val="006A42BC"/>
    <w:rsid w:val="006A43E0"/>
    <w:rsid w:val="006A4492"/>
    <w:rsid w:val="006A4656"/>
    <w:rsid w:val="006A47F4"/>
    <w:rsid w:val="006A4873"/>
    <w:rsid w:val="006A4A6E"/>
    <w:rsid w:val="006A4B92"/>
    <w:rsid w:val="006A4E56"/>
    <w:rsid w:val="006A519B"/>
    <w:rsid w:val="006A51D2"/>
    <w:rsid w:val="006A5264"/>
    <w:rsid w:val="006A574F"/>
    <w:rsid w:val="006A58BB"/>
    <w:rsid w:val="006A58EC"/>
    <w:rsid w:val="006A5924"/>
    <w:rsid w:val="006A5C83"/>
    <w:rsid w:val="006A5CD0"/>
    <w:rsid w:val="006A5EC8"/>
    <w:rsid w:val="006A5ED3"/>
    <w:rsid w:val="006A5FC1"/>
    <w:rsid w:val="006A607F"/>
    <w:rsid w:val="006A6081"/>
    <w:rsid w:val="006A615F"/>
    <w:rsid w:val="006A61E1"/>
    <w:rsid w:val="006A62D7"/>
    <w:rsid w:val="006A6364"/>
    <w:rsid w:val="006A63A0"/>
    <w:rsid w:val="006A64AA"/>
    <w:rsid w:val="006A6565"/>
    <w:rsid w:val="006A6630"/>
    <w:rsid w:val="006A6749"/>
    <w:rsid w:val="006A6846"/>
    <w:rsid w:val="006A6A1F"/>
    <w:rsid w:val="006A6B87"/>
    <w:rsid w:val="006A6CB5"/>
    <w:rsid w:val="006A6E2C"/>
    <w:rsid w:val="006A6E56"/>
    <w:rsid w:val="006A6FFB"/>
    <w:rsid w:val="006A7073"/>
    <w:rsid w:val="006A7154"/>
    <w:rsid w:val="006A7218"/>
    <w:rsid w:val="006A7392"/>
    <w:rsid w:val="006A7422"/>
    <w:rsid w:val="006A7469"/>
    <w:rsid w:val="006A749F"/>
    <w:rsid w:val="006A75DF"/>
    <w:rsid w:val="006A7626"/>
    <w:rsid w:val="006A780D"/>
    <w:rsid w:val="006A7927"/>
    <w:rsid w:val="006A7CD3"/>
    <w:rsid w:val="006A7E93"/>
    <w:rsid w:val="006A7F05"/>
    <w:rsid w:val="006A7FE7"/>
    <w:rsid w:val="006B0046"/>
    <w:rsid w:val="006B007B"/>
    <w:rsid w:val="006B0321"/>
    <w:rsid w:val="006B03DC"/>
    <w:rsid w:val="006B04CD"/>
    <w:rsid w:val="006B05C7"/>
    <w:rsid w:val="006B0618"/>
    <w:rsid w:val="006B0678"/>
    <w:rsid w:val="006B0A10"/>
    <w:rsid w:val="006B0B47"/>
    <w:rsid w:val="006B0B5C"/>
    <w:rsid w:val="006B0C66"/>
    <w:rsid w:val="006B0CDB"/>
    <w:rsid w:val="006B0D2F"/>
    <w:rsid w:val="006B0E98"/>
    <w:rsid w:val="006B1335"/>
    <w:rsid w:val="006B1692"/>
    <w:rsid w:val="006B1761"/>
    <w:rsid w:val="006B1839"/>
    <w:rsid w:val="006B1951"/>
    <w:rsid w:val="006B1A17"/>
    <w:rsid w:val="006B1A3F"/>
    <w:rsid w:val="006B1ADF"/>
    <w:rsid w:val="006B1D9C"/>
    <w:rsid w:val="006B1EB7"/>
    <w:rsid w:val="006B21AF"/>
    <w:rsid w:val="006B2473"/>
    <w:rsid w:val="006B257D"/>
    <w:rsid w:val="006B2687"/>
    <w:rsid w:val="006B2887"/>
    <w:rsid w:val="006B2B36"/>
    <w:rsid w:val="006B2C27"/>
    <w:rsid w:val="006B2D4E"/>
    <w:rsid w:val="006B2D5E"/>
    <w:rsid w:val="006B2D7C"/>
    <w:rsid w:val="006B2EAC"/>
    <w:rsid w:val="006B2EAE"/>
    <w:rsid w:val="006B30CD"/>
    <w:rsid w:val="006B30D0"/>
    <w:rsid w:val="006B31D2"/>
    <w:rsid w:val="006B31FA"/>
    <w:rsid w:val="006B32F1"/>
    <w:rsid w:val="006B33A8"/>
    <w:rsid w:val="006B35ED"/>
    <w:rsid w:val="006B371B"/>
    <w:rsid w:val="006B3777"/>
    <w:rsid w:val="006B3852"/>
    <w:rsid w:val="006B3955"/>
    <w:rsid w:val="006B3985"/>
    <w:rsid w:val="006B39D5"/>
    <w:rsid w:val="006B3A40"/>
    <w:rsid w:val="006B3CA7"/>
    <w:rsid w:val="006B3DAB"/>
    <w:rsid w:val="006B3E69"/>
    <w:rsid w:val="006B3EF7"/>
    <w:rsid w:val="006B4009"/>
    <w:rsid w:val="006B42B7"/>
    <w:rsid w:val="006B43FC"/>
    <w:rsid w:val="006B492C"/>
    <w:rsid w:val="006B4945"/>
    <w:rsid w:val="006B4A1D"/>
    <w:rsid w:val="006B4AF4"/>
    <w:rsid w:val="006B4E4F"/>
    <w:rsid w:val="006B4FAD"/>
    <w:rsid w:val="006B4FB0"/>
    <w:rsid w:val="006B5198"/>
    <w:rsid w:val="006B52DB"/>
    <w:rsid w:val="006B54E5"/>
    <w:rsid w:val="006B56E5"/>
    <w:rsid w:val="006B56F8"/>
    <w:rsid w:val="006B57DB"/>
    <w:rsid w:val="006B580F"/>
    <w:rsid w:val="006B581A"/>
    <w:rsid w:val="006B58AB"/>
    <w:rsid w:val="006B5CA3"/>
    <w:rsid w:val="006B5CC2"/>
    <w:rsid w:val="006B5CE0"/>
    <w:rsid w:val="006B5D54"/>
    <w:rsid w:val="006B5D68"/>
    <w:rsid w:val="006B5F72"/>
    <w:rsid w:val="006B61BB"/>
    <w:rsid w:val="006B6388"/>
    <w:rsid w:val="006B643C"/>
    <w:rsid w:val="006B6556"/>
    <w:rsid w:val="006B663B"/>
    <w:rsid w:val="006B670B"/>
    <w:rsid w:val="006B6745"/>
    <w:rsid w:val="006B67D4"/>
    <w:rsid w:val="006B68F0"/>
    <w:rsid w:val="006B6ADD"/>
    <w:rsid w:val="006B6C38"/>
    <w:rsid w:val="006B72BA"/>
    <w:rsid w:val="006B73A9"/>
    <w:rsid w:val="006B7460"/>
    <w:rsid w:val="006B7945"/>
    <w:rsid w:val="006B79D3"/>
    <w:rsid w:val="006B7B68"/>
    <w:rsid w:val="006B7C49"/>
    <w:rsid w:val="006B7D4D"/>
    <w:rsid w:val="006B7D76"/>
    <w:rsid w:val="006C00EC"/>
    <w:rsid w:val="006C0145"/>
    <w:rsid w:val="006C01CD"/>
    <w:rsid w:val="006C02F1"/>
    <w:rsid w:val="006C03C2"/>
    <w:rsid w:val="006C03DC"/>
    <w:rsid w:val="006C05B1"/>
    <w:rsid w:val="006C0683"/>
    <w:rsid w:val="006C073E"/>
    <w:rsid w:val="006C079A"/>
    <w:rsid w:val="006C07AA"/>
    <w:rsid w:val="006C08FA"/>
    <w:rsid w:val="006C093D"/>
    <w:rsid w:val="006C0B9E"/>
    <w:rsid w:val="006C0BE6"/>
    <w:rsid w:val="006C0E48"/>
    <w:rsid w:val="006C10CD"/>
    <w:rsid w:val="006C11DC"/>
    <w:rsid w:val="006C125C"/>
    <w:rsid w:val="006C12C5"/>
    <w:rsid w:val="006C12D3"/>
    <w:rsid w:val="006C12ED"/>
    <w:rsid w:val="006C12FC"/>
    <w:rsid w:val="006C1319"/>
    <w:rsid w:val="006C1335"/>
    <w:rsid w:val="006C1392"/>
    <w:rsid w:val="006C157D"/>
    <w:rsid w:val="006C173B"/>
    <w:rsid w:val="006C18AC"/>
    <w:rsid w:val="006C1A4D"/>
    <w:rsid w:val="006C1B40"/>
    <w:rsid w:val="006C1BFA"/>
    <w:rsid w:val="006C1CF1"/>
    <w:rsid w:val="006C1DD8"/>
    <w:rsid w:val="006C1F0E"/>
    <w:rsid w:val="006C1F6F"/>
    <w:rsid w:val="006C1F76"/>
    <w:rsid w:val="006C202D"/>
    <w:rsid w:val="006C2278"/>
    <w:rsid w:val="006C2682"/>
    <w:rsid w:val="006C27B4"/>
    <w:rsid w:val="006C292D"/>
    <w:rsid w:val="006C29F8"/>
    <w:rsid w:val="006C2A14"/>
    <w:rsid w:val="006C2A6A"/>
    <w:rsid w:val="006C2E6E"/>
    <w:rsid w:val="006C2E8E"/>
    <w:rsid w:val="006C2FE3"/>
    <w:rsid w:val="006C31CE"/>
    <w:rsid w:val="006C3203"/>
    <w:rsid w:val="006C3298"/>
    <w:rsid w:val="006C34DE"/>
    <w:rsid w:val="006C357F"/>
    <w:rsid w:val="006C3598"/>
    <w:rsid w:val="006C36D4"/>
    <w:rsid w:val="006C373B"/>
    <w:rsid w:val="006C37AF"/>
    <w:rsid w:val="006C3837"/>
    <w:rsid w:val="006C3A2F"/>
    <w:rsid w:val="006C3B7A"/>
    <w:rsid w:val="006C3CE9"/>
    <w:rsid w:val="006C4176"/>
    <w:rsid w:val="006C4191"/>
    <w:rsid w:val="006C41D3"/>
    <w:rsid w:val="006C4472"/>
    <w:rsid w:val="006C4518"/>
    <w:rsid w:val="006C45A8"/>
    <w:rsid w:val="006C4692"/>
    <w:rsid w:val="006C4791"/>
    <w:rsid w:val="006C47A8"/>
    <w:rsid w:val="006C48D7"/>
    <w:rsid w:val="006C48E8"/>
    <w:rsid w:val="006C490F"/>
    <w:rsid w:val="006C49DA"/>
    <w:rsid w:val="006C504F"/>
    <w:rsid w:val="006C529F"/>
    <w:rsid w:val="006C52C5"/>
    <w:rsid w:val="006C5ABF"/>
    <w:rsid w:val="006C5B8A"/>
    <w:rsid w:val="006C5F2F"/>
    <w:rsid w:val="006C604F"/>
    <w:rsid w:val="006C6131"/>
    <w:rsid w:val="006C62B8"/>
    <w:rsid w:val="006C6354"/>
    <w:rsid w:val="006C6404"/>
    <w:rsid w:val="006C643A"/>
    <w:rsid w:val="006C6464"/>
    <w:rsid w:val="006C6468"/>
    <w:rsid w:val="006C6518"/>
    <w:rsid w:val="006C6568"/>
    <w:rsid w:val="006C6768"/>
    <w:rsid w:val="006C67DF"/>
    <w:rsid w:val="006C6B2F"/>
    <w:rsid w:val="006C6C5B"/>
    <w:rsid w:val="006C706A"/>
    <w:rsid w:val="006C722E"/>
    <w:rsid w:val="006C7356"/>
    <w:rsid w:val="006C74B0"/>
    <w:rsid w:val="006C74F3"/>
    <w:rsid w:val="006C7555"/>
    <w:rsid w:val="006C7744"/>
    <w:rsid w:val="006C77DF"/>
    <w:rsid w:val="006C780F"/>
    <w:rsid w:val="006C789C"/>
    <w:rsid w:val="006C7905"/>
    <w:rsid w:val="006C7B86"/>
    <w:rsid w:val="006C7C35"/>
    <w:rsid w:val="006C7D5E"/>
    <w:rsid w:val="006C7E7B"/>
    <w:rsid w:val="006C7FBE"/>
    <w:rsid w:val="006D0007"/>
    <w:rsid w:val="006D0097"/>
    <w:rsid w:val="006D0363"/>
    <w:rsid w:val="006D0422"/>
    <w:rsid w:val="006D04AF"/>
    <w:rsid w:val="006D0A45"/>
    <w:rsid w:val="006D0B96"/>
    <w:rsid w:val="006D0DBA"/>
    <w:rsid w:val="006D0F8A"/>
    <w:rsid w:val="006D1050"/>
    <w:rsid w:val="006D10B0"/>
    <w:rsid w:val="006D10D4"/>
    <w:rsid w:val="006D1111"/>
    <w:rsid w:val="006D116D"/>
    <w:rsid w:val="006D14A2"/>
    <w:rsid w:val="006D1545"/>
    <w:rsid w:val="006D155C"/>
    <w:rsid w:val="006D157F"/>
    <w:rsid w:val="006D159C"/>
    <w:rsid w:val="006D1B30"/>
    <w:rsid w:val="006D1E86"/>
    <w:rsid w:val="006D2083"/>
    <w:rsid w:val="006D2216"/>
    <w:rsid w:val="006D23A5"/>
    <w:rsid w:val="006D23D4"/>
    <w:rsid w:val="006D24ED"/>
    <w:rsid w:val="006D252C"/>
    <w:rsid w:val="006D261D"/>
    <w:rsid w:val="006D2977"/>
    <w:rsid w:val="006D2AF8"/>
    <w:rsid w:val="006D2B8C"/>
    <w:rsid w:val="006D31D4"/>
    <w:rsid w:val="006D3243"/>
    <w:rsid w:val="006D33E8"/>
    <w:rsid w:val="006D3438"/>
    <w:rsid w:val="006D34CD"/>
    <w:rsid w:val="006D369E"/>
    <w:rsid w:val="006D36D9"/>
    <w:rsid w:val="006D38F6"/>
    <w:rsid w:val="006D397C"/>
    <w:rsid w:val="006D3A33"/>
    <w:rsid w:val="006D3A61"/>
    <w:rsid w:val="006D3AAE"/>
    <w:rsid w:val="006D3AAF"/>
    <w:rsid w:val="006D3DC7"/>
    <w:rsid w:val="006D3E80"/>
    <w:rsid w:val="006D3E97"/>
    <w:rsid w:val="006D3F82"/>
    <w:rsid w:val="006D40EA"/>
    <w:rsid w:val="006D4281"/>
    <w:rsid w:val="006D4314"/>
    <w:rsid w:val="006D4360"/>
    <w:rsid w:val="006D4691"/>
    <w:rsid w:val="006D4696"/>
    <w:rsid w:val="006D487C"/>
    <w:rsid w:val="006D49AF"/>
    <w:rsid w:val="006D49F4"/>
    <w:rsid w:val="006D4D9A"/>
    <w:rsid w:val="006D4DF5"/>
    <w:rsid w:val="006D4E19"/>
    <w:rsid w:val="006D4F2C"/>
    <w:rsid w:val="006D5224"/>
    <w:rsid w:val="006D5321"/>
    <w:rsid w:val="006D536C"/>
    <w:rsid w:val="006D5503"/>
    <w:rsid w:val="006D5649"/>
    <w:rsid w:val="006D5841"/>
    <w:rsid w:val="006D5BAB"/>
    <w:rsid w:val="006D5D11"/>
    <w:rsid w:val="006D5D5A"/>
    <w:rsid w:val="006D5E12"/>
    <w:rsid w:val="006D5ED0"/>
    <w:rsid w:val="006D60BB"/>
    <w:rsid w:val="006D60FD"/>
    <w:rsid w:val="006D6339"/>
    <w:rsid w:val="006D64E1"/>
    <w:rsid w:val="006D6597"/>
    <w:rsid w:val="006D65BE"/>
    <w:rsid w:val="006D6762"/>
    <w:rsid w:val="006D679A"/>
    <w:rsid w:val="006D6807"/>
    <w:rsid w:val="006D696B"/>
    <w:rsid w:val="006D6C29"/>
    <w:rsid w:val="006D6CEB"/>
    <w:rsid w:val="006D6DFE"/>
    <w:rsid w:val="006D6EC6"/>
    <w:rsid w:val="006D6EE4"/>
    <w:rsid w:val="006D6F70"/>
    <w:rsid w:val="006D6FC2"/>
    <w:rsid w:val="006D71BA"/>
    <w:rsid w:val="006D73F1"/>
    <w:rsid w:val="006D7459"/>
    <w:rsid w:val="006D74F2"/>
    <w:rsid w:val="006D7655"/>
    <w:rsid w:val="006D7697"/>
    <w:rsid w:val="006D76BB"/>
    <w:rsid w:val="006D784F"/>
    <w:rsid w:val="006D7982"/>
    <w:rsid w:val="006D7B44"/>
    <w:rsid w:val="006D7CA0"/>
    <w:rsid w:val="006D7E2D"/>
    <w:rsid w:val="006E007A"/>
    <w:rsid w:val="006E01D4"/>
    <w:rsid w:val="006E0292"/>
    <w:rsid w:val="006E0584"/>
    <w:rsid w:val="006E0600"/>
    <w:rsid w:val="006E08CE"/>
    <w:rsid w:val="006E095D"/>
    <w:rsid w:val="006E099B"/>
    <w:rsid w:val="006E0A19"/>
    <w:rsid w:val="006E0A3E"/>
    <w:rsid w:val="006E0AAA"/>
    <w:rsid w:val="006E0AFC"/>
    <w:rsid w:val="006E0DEC"/>
    <w:rsid w:val="006E0F85"/>
    <w:rsid w:val="006E1036"/>
    <w:rsid w:val="006E1151"/>
    <w:rsid w:val="006E12A5"/>
    <w:rsid w:val="006E136A"/>
    <w:rsid w:val="006E1390"/>
    <w:rsid w:val="006E1561"/>
    <w:rsid w:val="006E1757"/>
    <w:rsid w:val="006E180D"/>
    <w:rsid w:val="006E1AD4"/>
    <w:rsid w:val="006E1E31"/>
    <w:rsid w:val="006E1F35"/>
    <w:rsid w:val="006E243B"/>
    <w:rsid w:val="006E25F5"/>
    <w:rsid w:val="006E27F3"/>
    <w:rsid w:val="006E287F"/>
    <w:rsid w:val="006E29C7"/>
    <w:rsid w:val="006E2BA5"/>
    <w:rsid w:val="006E2CF3"/>
    <w:rsid w:val="006E2DE7"/>
    <w:rsid w:val="006E3010"/>
    <w:rsid w:val="006E30F4"/>
    <w:rsid w:val="006E3104"/>
    <w:rsid w:val="006E31BA"/>
    <w:rsid w:val="006E3249"/>
    <w:rsid w:val="006E3455"/>
    <w:rsid w:val="006E3727"/>
    <w:rsid w:val="006E3828"/>
    <w:rsid w:val="006E38FB"/>
    <w:rsid w:val="006E3A48"/>
    <w:rsid w:val="006E3B0B"/>
    <w:rsid w:val="006E3B80"/>
    <w:rsid w:val="006E3D1B"/>
    <w:rsid w:val="006E3D33"/>
    <w:rsid w:val="006E3E82"/>
    <w:rsid w:val="006E3F6F"/>
    <w:rsid w:val="006E3FD1"/>
    <w:rsid w:val="006E422C"/>
    <w:rsid w:val="006E4371"/>
    <w:rsid w:val="006E455E"/>
    <w:rsid w:val="006E460C"/>
    <w:rsid w:val="006E4703"/>
    <w:rsid w:val="006E4715"/>
    <w:rsid w:val="006E4807"/>
    <w:rsid w:val="006E4840"/>
    <w:rsid w:val="006E48C1"/>
    <w:rsid w:val="006E4A9F"/>
    <w:rsid w:val="006E4E29"/>
    <w:rsid w:val="006E4EAD"/>
    <w:rsid w:val="006E4EC0"/>
    <w:rsid w:val="006E4F55"/>
    <w:rsid w:val="006E4F65"/>
    <w:rsid w:val="006E4F99"/>
    <w:rsid w:val="006E5032"/>
    <w:rsid w:val="006E534F"/>
    <w:rsid w:val="006E543A"/>
    <w:rsid w:val="006E575C"/>
    <w:rsid w:val="006E5999"/>
    <w:rsid w:val="006E5C40"/>
    <w:rsid w:val="006E5E6C"/>
    <w:rsid w:val="006E5FD9"/>
    <w:rsid w:val="006E605B"/>
    <w:rsid w:val="006E6216"/>
    <w:rsid w:val="006E6268"/>
    <w:rsid w:val="006E634F"/>
    <w:rsid w:val="006E6390"/>
    <w:rsid w:val="006E63B8"/>
    <w:rsid w:val="006E6422"/>
    <w:rsid w:val="006E6562"/>
    <w:rsid w:val="006E66C1"/>
    <w:rsid w:val="006E6928"/>
    <w:rsid w:val="006E696F"/>
    <w:rsid w:val="006E6A89"/>
    <w:rsid w:val="006E6CBD"/>
    <w:rsid w:val="006E6D6F"/>
    <w:rsid w:val="006E6EA4"/>
    <w:rsid w:val="006E6EC1"/>
    <w:rsid w:val="006E6F75"/>
    <w:rsid w:val="006E7019"/>
    <w:rsid w:val="006E705B"/>
    <w:rsid w:val="006E73BD"/>
    <w:rsid w:val="006E749F"/>
    <w:rsid w:val="006E784D"/>
    <w:rsid w:val="006E7891"/>
    <w:rsid w:val="006E7A10"/>
    <w:rsid w:val="006E7AE9"/>
    <w:rsid w:val="006E7D26"/>
    <w:rsid w:val="006E7D38"/>
    <w:rsid w:val="006E7D4D"/>
    <w:rsid w:val="006E7D59"/>
    <w:rsid w:val="006E7EC2"/>
    <w:rsid w:val="006F0038"/>
    <w:rsid w:val="006F00BB"/>
    <w:rsid w:val="006F0254"/>
    <w:rsid w:val="006F026A"/>
    <w:rsid w:val="006F0465"/>
    <w:rsid w:val="006F07A2"/>
    <w:rsid w:val="006F07F7"/>
    <w:rsid w:val="006F089E"/>
    <w:rsid w:val="006F08ED"/>
    <w:rsid w:val="006F0A5C"/>
    <w:rsid w:val="006F0C86"/>
    <w:rsid w:val="006F0D1E"/>
    <w:rsid w:val="006F1057"/>
    <w:rsid w:val="006F10E0"/>
    <w:rsid w:val="006F13A7"/>
    <w:rsid w:val="006F1651"/>
    <w:rsid w:val="006F18E3"/>
    <w:rsid w:val="006F1A1F"/>
    <w:rsid w:val="006F1A68"/>
    <w:rsid w:val="006F1C5B"/>
    <w:rsid w:val="006F1D0F"/>
    <w:rsid w:val="006F1DF5"/>
    <w:rsid w:val="006F1FA0"/>
    <w:rsid w:val="006F2086"/>
    <w:rsid w:val="006F219D"/>
    <w:rsid w:val="006F230D"/>
    <w:rsid w:val="006F23BF"/>
    <w:rsid w:val="006F2631"/>
    <w:rsid w:val="006F27EF"/>
    <w:rsid w:val="006F2AA3"/>
    <w:rsid w:val="006F2AEC"/>
    <w:rsid w:val="006F2CAF"/>
    <w:rsid w:val="006F2CEB"/>
    <w:rsid w:val="006F2EC7"/>
    <w:rsid w:val="006F2EE4"/>
    <w:rsid w:val="006F2F6E"/>
    <w:rsid w:val="006F2F96"/>
    <w:rsid w:val="006F2FBE"/>
    <w:rsid w:val="006F3582"/>
    <w:rsid w:val="006F363D"/>
    <w:rsid w:val="006F3877"/>
    <w:rsid w:val="006F3A22"/>
    <w:rsid w:val="006F3CC3"/>
    <w:rsid w:val="006F3CE7"/>
    <w:rsid w:val="006F3D3A"/>
    <w:rsid w:val="006F3D6C"/>
    <w:rsid w:val="006F3FBF"/>
    <w:rsid w:val="006F40BE"/>
    <w:rsid w:val="006F412C"/>
    <w:rsid w:val="006F41BF"/>
    <w:rsid w:val="006F41D4"/>
    <w:rsid w:val="006F446C"/>
    <w:rsid w:val="006F4592"/>
    <w:rsid w:val="006F45C3"/>
    <w:rsid w:val="006F4B9E"/>
    <w:rsid w:val="006F4C82"/>
    <w:rsid w:val="006F4D30"/>
    <w:rsid w:val="006F4D78"/>
    <w:rsid w:val="006F4EBE"/>
    <w:rsid w:val="006F4F03"/>
    <w:rsid w:val="006F5142"/>
    <w:rsid w:val="006F562C"/>
    <w:rsid w:val="006F5AE9"/>
    <w:rsid w:val="006F5C64"/>
    <w:rsid w:val="006F5CB4"/>
    <w:rsid w:val="006F5CEE"/>
    <w:rsid w:val="006F5E7B"/>
    <w:rsid w:val="006F5F11"/>
    <w:rsid w:val="006F5F64"/>
    <w:rsid w:val="006F60F5"/>
    <w:rsid w:val="006F61F8"/>
    <w:rsid w:val="006F6223"/>
    <w:rsid w:val="006F634A"/>
    <w:rsid w:val="006F6357"/>
    <w:rsid w:val="006F6377"/>
    <w:rsid w:val="006F6378"/>
    <w:rsid w:val="006F63B7"/>
    <w:rsid w:val="006F64A4"/>
    <w:rsid w:val="006F64F1"/>
    <w:rsid w:val="006F661A"/>
    <w:rsid w:val="006F666F"/>
    <w:rsid w:val="006F684E"/>
    <w:rsid w:val="006F6921"/>
    <w:rsid w:val="006F6A5A"/>
    <w:rsid w:val="006F6AE8"/>
    <w:rsid w:val="006F6B37"/>
    <w:rsid w:val="006F6BE6"/>
    <w:rsid w:val="006F6C01"/>
    <w:rsid w:val="006F6CFF"/>
    <w:rsid w:val="006F6D86"/>
    <w:rsid w:val="006F6E18"/>
    <w:rsid w:val="006F6FC0"/>
    <w:rsid w:val="006F7000"/>
    <w:rsid w:val="006F70BA"/>
    <w:rsid w:val="006F71F9"/>
    <w:rsid w:val="006F7339"/>
    <w:rsid w:val="006F76B6"/>
    <w:rsid w:val="006F7703"/>
    <w:rsid w:val="006F773A"/>
    <w:rsid w:val="006F77BA"/>
    <w:rsid w:val="006F77FC"/>
    <w:rsid w:val="006F7813"/>
    <w:rsid w:val="006F787E"/>
    <w:rsid w:val="006F7B69"/>
    <w:rsid w:val="006F7C21"/>
    <w:rsid w:val="006F7DE3"/>
    <w:rsid w:val="006F7F94"/>
    <w:rsid w:val="007001C6"/>
    <w:rsid w:val="00700273"/>
    <w:rsid w:val="007003A5"/>
    <w:rsid w:val="00700403"/>
    <w:rsid w:val="0070054F"/>
    <w:rsid w:val="00700566"/>
    <w:rsid w:val="00700574"/>
    <w:rsid w:val="007005FB"/>
    <w:rsid w:val="007006D3"/>
    <w:rsid w:val="00700744"/>
    <w:rsid w:val="0070074C"/>
    <w:rsid w:val="007008B6"/>
    <w:rsid w:val="00700914"/>
    <w:rsid w:val="00700979"/>
    <w:rsid w:val="007009F6"/>
    <w:rsid w:val="00700ADD"/>
    <w:rsid w:val="00700CAC"/>
    <w:rsid w:val="00700F4B"/>
    <w:rsid w:val="00701118"/>
    <w:rsid w:val="0070127C"/>
    <w:rsid w:val="00701485"/>
    <w:rsid w:val="00701605"/>
    <w:rsid w:val="00701747"/>
    <w:rsid w:val="00701956"/>
    <w:rsid w:val="00701A7E"/>
    <w:rsid w:val="00701AFF"/>
    <w:rsid w:val="00701BE9"/>
    <w:rsid w:val="00701C8B"/>
    <w:rsid w:val="00701CB6"/>
    <w:rsid w:val="00701DF5"/>
    <w:rsid w:val="00701E67"/>
    <w:rsid w:val="00701FA7"/>
    <w:rsid w:val="0070209F"/>
    <w:rsid w:val="00702186"/>
    <w:rsid w:val="0070220B"/>
    <w:rsid w:val="007022E4"/>
    <w:rsid w:val="0070244B"/>
    <w:rsid w:val="007024D1"/>
    <w:rsid w:val="007024DE"/>
    <w:rsid w:val="00702619"/>
    <w:rsid w:val="0070272D"/>
    <w:rsid w:val="0070278A"/>
    <w:rsid w:val="007027AA"/>
    <w:rsid w:val="00702A75"/>
    <w:rsid w:val="00702DAD"/>
    <w:rsid w:val="0070302C"/>
    <w:rsid w:val="0070326E"/>
    <w:rsid w:val="007036ED"/>
    <w:rsid w:val="00703996"/>
    <w:rsid w:val="00703A6B"/>
    <w:rsid w:val="00703AC0"/>
    <w:rsid w:val="00703B5B"/>
    <w:rsid w:val="00703DFB"/>
    <w:rsid w:val="00703E39"/>
    <w:rsid w:val="00703F18"/>
    <w:rsid w:val="00704106"/>
    <w:rsid w:val="00704193"/>
    <w:rsid w:val="007041A3"/>
    <w:rsid w:val="0070434D"/>
    <w:rsid w:val="00704850"/>
    <w:rsid w:val="00704894"/>
    <w:rsid w:val="00704BBE"/>
    <w:rsid w:val="00704C25"/>
    <w:rsid w:val="00704CD9"/>
    <w:rsid w:val="00704CE0"/>
    <w:rsid w:val="00704E64"/>
    <w:rsid w:val="00704F85"/>
    <w:rsid w:val="00705103"/>
    <w:rsid w:val="00705424"/>
    <w:rsid w:val="0070548E"/>
    <w:rsid w:val="0070559D"/>
    <w:rsid w:val="0070564D"/>
    <w:rsid w:val="00705831"/>
    <w:rsid w:val="00705906"/>
    <w:rsid w:val="00705985"/>
    <w:rsid w:val="00705C1E"/>
    <w:rsid w:val="00705C2B"/>
    <w:rsid w:val="00705C41"/>
    <w:rsid w:val="00705D36"/>
    <w:rsid w:val="00705DE3"/>
    <w:rsid w:val="00705F8E"/>
    <w:rsid w:val="0070605B"/>
    <w:rsid w:val="00706398"/>
    <w:rsid w:val="00706676"/>
    <w:rsid w:val="007069FA"/>
    <w:rsid w:val="00706B65"/>
    <w:rsid w:val="00706C81"/>
    <w:rsid w:val="00706DB9"/>
    <w:rsid w:val="00706F1F"/>
    <w:rsid w:val="00707582"/>
    <w:rsid w:val="007076C7"/>
    <w:rsid w:val="00707B10"/>
    <w:rsid w:val="00707B20"/>
    <w:rsid w:val="00707BA5"/>
    <w:rsid w:val="00707C1E"/>
    <w:rsid w:val="00707CB0"/>
    <w:rsid w:val="00707E17"/>
    <w:rsid w:val="00710009"/>
    <w:rsid w:val="0071013B"/>
    <w:rsid w:val="007101EC"/>
    <w:rsid w:val="00710271"/>
    <w:rsid w:val="00710283"/>
    <w:rsid w:val="0071035D"/>
    <w:rsid w:val="007103CA"/>
    <w:rsid w:val="007104A0"/>
    <w:rsid w:val="00710538"/>
    <w:rsid w:val="007105FC"/>
    <w:rsid w:val="00710704"/>
    <w:rsid w:val="0071076B"/>
    <w:rsid w:val="007107F0"/>
    <w:rsid w:val="00710D30"/>
    <w:rsid w:val="00710E2B"/>
    <w:rsid w:val="00710EA5"/>
    <w:rsid w:val="00710EBD"/>
    <w:rsid w:val="007111A4"/>
    <w:rsid w:val="0071130C"/>
    <w:rsid w:val="00711377"/>
    <w:rsid w:val="00711416"/>
    <w:rsid w:val="00711764"/>
    <w:rsid w:val="007118FF"/>
    <w:rsid w:val="007119D3"/>
    <w:rsid w:val="00711A27"/>
    <w:rsid w:val="00711B4C"/>
    <w:rsid w:val="00712080"/>
    <w:rsid w:val="0071217B"/>
    <w:rsid w:val="0071237B"/>
    <w:rsid w:val="00712438"/>
    <w:rsid w:val="00712513"/>
    <w:rsid w:val="00712551"/>
    <w:rsid w:val="007125FD"/>
    <w:rsid w:val="00712673"/>
    <w:rsid w:val="0071271B"/>
    <w:rsid w:val="00712812"/>
    <w:rsid w:val="00712C19"/>
    <w:rsid w:val="00712C8A"/>
    <w:rsid w:val="00712CBF"/>
    <w:rsid w:val="00712E34"/>
    <w:rsid w:val="00712EFC"/>
    <w:rsid w:val="00712F40"/>
    <w:rsid w:val="00713233"/>
    <w:rsid w:val="007132A3"/>
    <w:rsid w:val="007133D9"/>
    <w:rsid w:val="0071382A"/>
    <w:rsid w:val="007138CC"/>
    <w:rsid w:val="007138E7"/>
    <w:rsid w:val="00713A84"/>
    <w:rsid w:val="00713A90"/>
    <w:rsid w:val="00713B68"/>
    <w:rsid w:val="00713C2A"/>
    <w:rsid w:val="00713C39"/>
    <w:rsid w:val="00713E4E"/>
    <w:rsid w:val="00713F87"/>
    <w:rsid w:val="00713FB4"/>
    <w:rsid w:val="00714076"/>
    <w:rsid w:val="007142CD"/>
    <w:rsid w:val="007144FB"/>
    <w:rsid w:val="0071459F"/>
    <w:rsid w:val="0071467B"/>
    <w:rsid w:val="00714745"/>
    <w:rsid w:val="0071482B"/>
    <w:rsid w:val="00714987"/>
    <w:rsid w:val="00714A61"/>
    <w:rsid w:val="00714D2B"/>
    <w:rsid w:val="00714EF3"/>
    <w:rsid w:val="007150FC"/>
    <w:rsid w:val="007151A4"/>
    <w:rsid w:val="0071529C"/>
    <w:rsid w:val="0071534E"/>
    <w:rsid w:val="0071557E"/>
    <w:rsid w:val="007155BF"/>
    <w:rsid w:val="007155D8"/>
    <w:rsid w:val="007155F6"/>
    <w:rsid w:val="00715605"/>
    <w:rsid w:val="007157DC"/>
    <w:rsid w:val="00715898"/>
    <w:rsid w:val="0071591F"/>
    <w:rsid w:val="00715942"/>
    <w:rsid w:val="00715D8D"/>
    <w:rsid w:val="00715F67"/>
    <w:rsid w:val="00715F78"/>
    <w:rsid w:val="00716124"/>
    <w:rsid w:val="0071613D"/>
    <w:rsid w:val="0071623C"/>
    <w:rsid w:val="007164A1"/>
    <w:rsid w:val="007165E6"/>
    <w:rsid w:val="007166C9"/>
    <w:rsid w:val="00716C14"/>
    <w:rsid w:val="00716CB4"/>
    <w:rsid w:val="00716FB0"/>
    <w:rsid w:val="007172B2"/>
    <w:rsid w:val="007173A4"/>
    <w:rsid w:val="00717783"/>
    <w:rsid w:val="0071788C"/>
    <w:rsid w:val="007179A1"/>
    <w:rsid w:val="00717A70"/>
    <w:rsid w:val="00717AB9"/>
    <w:rsid w:val="00717B0F"/>
    <w:rsid w:val="00717C7F"/>
    <w:rsid w:val="00717E35"/>
    <w:rsid w:val="007202CE"/>
    <w:rsid w:val="00720374"/>
    <w:rsid w:val="00720495"/>
    <w:rsid w:val="00720789"/>
    <w:rsid w:val="007208FE"/>
    <w:rsid w:val="0072095B"/>
    <w:rsid w:val="00720A06"/>
    <w:rsid w:val="00720A6F"/>
    <w:rsid w:val="00720B2C"/>
    <w:rsid w:val="00720CE1"/>
    <w:rsid w:val="00720DBE"/>
    <w:rsid w:val="00720EF1"/>
    <w:rsid w:val="00720FED"/>
    <w:rsid w:val="00721009"/>
    <w:rsid w:val="00721185"/>
    <w:rsid w:val="007217B9"/>
    <w:rsid w:val="007219A3"/>
    <w:rsid w:val="00721B43"/>
    <w:rsid w:val="00721B9E"/>
    <w:rsid w:val="00721C23"/>
    <w:rsid w:val="00721D23"/>
    <w:rsid w:val="00721DD2"/>
    <w:rsid w:val="00721EE0"/>
    <w:rsid w:val="007221B2"/>
    <w:rsid w:val="00722234"/>
    <w:rsid w:val="007225BA"/>
    <w:rsid w:val="00722669"/>
    <w:rsid w:val="00722741"/>
    <w:rsid w:val="007229E7"/>
    <w:rsid w:val="00722B0B"/>
    <w:rsid w:val="00722CC8"/>
    <w:rsid w:val="00722CF4"/>
    <w:rsid w:val="00722D20"/>
    <w:rsid w:val="00723075"/>
    <w:rsid w:val="00723259"/>
    <w:rsid w:val="0072329D"/>
    <w:rsid w:val="007232D2"/>
    <w:rsid w:val="00723358"/>
    <w:rsid w:val="00723723"/>
    <w:rsid w:val="0072377A"/>
    <w:rsid w:val="00723814"/>
    <w:rsid w:val="00723B99"/>
    <w:rsid w:val="00723D14"/>
    <w:rsid w:val="00723D85"/>
    <w:rsid w:val="00723DE9"/>
    <w:rsid w:val="00723EBC"/>
    <w:rsid w:val="00723FB1"/>
    <w:rsid w:val="00724064"/>
    <w:rsid w:val="00724172"/>
    <w:rsid w:val="00724384"/>
    <w:rsid w:val="007243FA"/>
    <w:rsid w:val="007245E9"/>
    <w:rsid w:val="00724638"/>
    <w:rsid w:val="007247E3"/>
    <w:rsid w:val="00724870"/>
    <w:rsid w:val="00724933"/>
    <w:rsid w:val="00724A55"/>
    <w:rsid w:val="00724BE5"/>
    <w:rsid w:val="00724D28"/>
    <w:rsid w:val="00724D69"/>
    <w:rsid w:val="00725067"/>
    <w:rsid w:val="00725204"/>
    <w:rsid w:val="00725280"/>
    <w:rsid w:val="00725585"/>
    <w:rsid w:val="007255E8"/>
    <w:rsid w:val="00725653"/>
    <w:rsid w:val="00725708"/>
    <w:rsid w:val="007259B2"/>
    <w:rsid w:val="00725C6F"/>
    <w:rsid w:val="00725D73"/>
    <w:rsid w:val="00725E43"/>
    <w:rsid w:val="00725F11"/>
    <w:rsid w:val="0072602E"/>
    <w:rsid w:val="0072654B"/>
    <w:rsid w:val="00726575"/>
    <w:rsid w:val="007265AE"/>
    <w:rsid w:val="00726642"/>
    <w:rsid w:val="00726644"/>
    <w:rsid w:val="007266BD"/>
    <w:rsid w:val="00726929"/>
    <w:rsid w:val="007269F7"/>
    <w:rsid w:val="00726BB9"/>
    <w:rsid w:val="00726EF0"/>
    <w:rsid w:val="00726F28"/>
    <w:rsid w:val="00726FFA"/>
    <w:rsid w:val="007272C9"/>
    <w:rsid w:val="0072734F"/>
    <w:rsid w:val="00727422"/>
    <w:rsid w:val="00727423"/>
    <w:rsid w:val="007276CC"/>
    <w:rsid w:val="0072777F"/>
    <w:rsid w:val="007278F6"/>
    <w:rsid w:val="00727A8D"/>
    <w:rsid w:val="00727E78"/>
    <w:rsid w:val="00727FAA"/>
    <w:rsid w:val="007300C7"/>
    <w:rsid w:val="0073042A"/>
    <w:rsid w:val="00730440"/>
    <w:rsid w:val="00730496"/>
    <w:rsid w:val="00730BBA"/>
    <w:rsid w:val="00730C58"/>
    <w:rsid w:val="00730FCE"/>
    <w:rsid w:val="007311CA"/>
    <w:rsid w:val="00731569"/>
    <w:rsid w:val="0073161B"/>
    <w:rsid w:val="007316CA"/>
    <w:rsid w:val="00731816"/>
    <w:rsid w:val="007318D6"/>
    <w:rsid w:val="00731978"/>
    <w:rsid w:val="00731B8D"/>
    <w:rsid w:val="00731BE6"/>
    <w:rsid w:val="00731C6D"/>
    <w:rsid w:val="00731D0E"/>
    <w:rsid w:val="00731DF1"/>
    <w:rsid w:val="00731DF4"/>
    <w:rsid w:val="00731F45"/>
    <w:rsid w:val="00731F9A"/>
    <w:rsid w:val="007321C0"/>
    <w:rsid w:val="0073221E"/>
    <w:rsid w:val="00732518"/>
    <w:rsid w:val="0073251C"/>
    <w:rsid w:val="00732574"/>
    <w:rsid w:val="007325E4"/>
    <w:rsid w:val="0073269B"/>
    <w:rsid w:val="00732743"/>
    <w:rsid w:val="007327F8"/>
    <w:rsid w:val="00732848"/>
    <w:rsid w:val="00732B2A"/>
    <w:rsid w:val="00732BDE"/>
    <w:rsid w:val="00732EFD"/>
    <w:rsid w:val="00732F6E"/>
    <w:rsid w:val="00733466"/>
    <w:rsid w:val="00733527"/>
    <w:rsid w:val="00733529"/>
    <w:rsid w:val="007335B9"/>
    <w:rsid w:val="00733656"/>
    <w:rsid w:val="00733918"/>
    <w:rsid w:val="007339BF"/>
    <w:rsid w:val="00733A5A"/>
    <w:rsid w:val="00733A75"/>
    <w:rsid w:val="00733CD9"/>
    <w:rsid w:val="00733E50"/>
    <w:rsid w:val="00733E78"/>
    <w:rsid w:val="00734042"/>
    <w:rsid w:val="007340B4"/>
    <w:rsid w:val="00734130"/>
    <w:rsid w:val="0073424B"/>
    <w:rsid w:val="00734376"/>
    <w:rsid w:val="007343C1"/>
    <w:rsid w:val="0073451E"/>
    <w:rsid w:val="00734545"/>
    <w:rsid w:val="0073463F"/>
    <w:rsid w:val="00734662"/>
    <w:rsid w:val="007346A5"/>
    <w:rsid w:val="00734837"/>
    <w:rsid w:val="0073483C"/>
    <w:rsid w:val="007349BF"/>
    <w:rsid w:val="007349CD"/>
    <w:rsid w:val="00734B03"/>
    <w:rsid w:val="00734B63"/>
    <w:rsid w:val="00734B8E"/>
    <w:rsid w:val="00734CBC"/>
    <w:rsid w:val="00734D39"/>
    <w:rsid w:val="00734F6C"/>
    <w:rsid w:val="007352B1"/>
    <w:rsid w:val="00735711"/>
    <w:rsid w:val="007358BF"/>
    <w:rsid w:val="0073592A"/>
    <w:rsid w:val="0073595D"/>
    <w:rsid w:val="00735BB2"/>
    <w:rsid w:val="00735CD5"/>
    <w:rsid w:val="00735DAA"/>
    <w:rsid w:val="00736061"/>
    <w:rsid w:val="00736110"/>
    <w:rsid w:val="0073615B"/>
    <w:rsid w:val="007362B6"/>
    <w:rsid w:val="00736302"/>
    <w:rsid w:val="0073637A"/>
    <w:rsid w:val="0073644D"/>
    <w:rsid w:val="007364C3"/>
    <w:rsid w:val="007365BA"/>
    <w:rsid w:val="007365DA"/>
    <w:rsid w:val="00736644"/>
    <w:rsid w:val="0073672B"/>
    <w:rsid w:val="0073694B"/>
    <w:rsid w:val="00736978"/>
    <w:rsid w:val="00736A63"/>
    <w:rsid w:val="00736BFE"/>
    <w:rsid w:val="00736D62"/>
    <w:rsid w:val="00736EA0"/>
    <w:rsid w:val="00736F0B"/>
    <w:rsid w:val="00736F19"/>
    <w:rsid w:val="00736FFA"/>
    <w:rsid w:val="0073712F"/>
    <w:rsid w:val="0073721C"/>
    <w:rsid w:val="00737242"/>
    <w:rsid w:val="007372BC"/>
    <w:rsid w:val="007373B7"/>
    <w:rsid w:val="007375FA"/>
    <w:rsid w:val="00737634"/>
    <w:rsid w:val="00737661"/>
    <w:rsid w:val="007376B0"/>
    <w:rsid w:val="007377AB"/>
    <w:rsid w:val="00737994"/>
    <w:rsid w:val="00737B8F"/>
    <w:rsid w:val="00737CC7"/>
    <w:rsid w:val="00737D67"/>
    <w:rsid w:val="00740220"/>
    <w:rsid w:val="00740301"/>
    <w:rsid w:val="007404BD"/>
    <w:rsid w:val="00740534"/>
    <w:rsid w:val="00740568"/>
    <w:rsid w:val="00740587"/>
    <w:rsid w:val="007406A2"/>
    <w:rsid w:val="007407B9"/>
    <w:rsid w:val="0074084C"/>
    <w:rsid w:val="007408D8"/>
    <w:rsid w:val="00740B47"/>
    <w:rsid w:val="00740D7C"/>
    <w:rsid w:val="00740DD0"/>
    <w:rsid w:val="00740E02"/>
    <w:rsid w:val="00741117"/>
    <w:rsid w:val="0074121F"/>
    <w:rsid w:val="007412AE"/>
    <w:rsid w:val="007415B9"/>
    <w:rsid w:val="007416DA"/>
    <w:rsid w:val="007417CB"/>
    <w:rsid w:val="00741C8C"/>
    <w:rsid w:val="00741D10"/>
    <w:rsid w:val="00741FC5"/>
    <w:rsid w:val="0074205C"/>
    <w:rsid w:val="00742178"/>
    <w:rsid w:val="00742190"/>
    <w:rsid w:val="0074267B"/>
    <w:rsid w:val="00742680"/>
    <w:rsid w:val="0074268B"/>
    <w:rsid w:val="0074280F"/>
    <w:rsid w:val="00742815"/>
    <w:rsid w:val="00742843"/>
    <w:rsid w:val="00742C44"/>
    <w:rsid w:val="00742DD1"/>
    <w:rsid w:val="007431CA"/>
    <w:rsid w:val="007433E7"/>
    <w:rsid w:val="00743455"/>
    <w:rsid w:val="0074349C"/>
    <w:rsid w:val="007434B8"/>
    <w:rsid w:val="00743550"/>
    <w:rsid w:val="00743A12"/>
    <w:rsid w:val="00743ADC"/>
    <w:rsid w:val="00743AF6"/>
    <w:rsid w:val="00743B6D"/>
    <w:rsid w:val="00743CD6"/>
    <w:rsid w:val="00744047"/>
    <w:rsid w:val="007442A8"/>
    <w:rsid w:val="007443FF"/>
    <w:rsid w:val="00744529"/>
    <w:rsid w:val="00744756"/>
    <w:rsid w:val="00744865"/>
    <w:rsid w:val="00744AC6"/>
    <w:rsid w:val="00744C41"/>
    <w:rsid w:val="00744F47"/>
    <w:rsid w:val="00744F53"/>
    <w:rsid w:val="00744FEC"/>
    <w:rsid w:val="007450B6"/>
    <w:rsid w:val="00745333"/>
    <w:rsid w:val="0074540F"/>
    <w:rsid w:val="0074548E"/>
    <w:rsid w:val="007455FE"/>
    <w:rsid w:val="00745B08"/>
    <w:rsid w:val="00745B13"/>
    <w:rsid w:val="00745B57"/>
    <w:rsid w:val="00745EEC"/>
    <w:rsid w:val="00746180"/>
    <w:rsid w:val="00746307"/>
    <w:rsid w:val="00746457"/>
    <w:rsid w:val="0074648B"/>
    <w:rsid w:val="0074687F"/>
    <w:rsid w:val="00746AAD"/>
    <w:rsid w:val="00746B19"/>
    <w:rsid w:val="00746C1E"/>
    <w:rsid w:val="00746CE7"/>
    <w:rsid w:val="00746D2F"/>
    <w:rsid w:val="00746E14"/>
    <w:rsid w:val="00747216"/>
    <w:rsid w:val="0074722C"/>
    <w:rsid w:val="007474E8"/>
    <w:rsid w:val="00747A33"/>
    <w:rsid w:val="00747AC9"/>
    <w:rsid w:val="00747C92"/>
    <w:rsid w:val="00747D3F"/>
    <w:rsid w:val="00747DF8"/>
    <w:rsid w:val="00747E13"/>
    <w:rsid w:val="00747E5C"/>
    <w:rsid w:val="00747EED"/>
    <w:rsid w:val="007501CD"/>
    <w:rsid w:val="00750424"/>
    <w:rsid w:val="00750555"/>
    <w:rsid w:val="00750980"/>
    <w:rsid w:val="007509C6"/>
    <w:rsid w:val="00750AB4"/>
    <w:rsid w:val="00750C9E"/>
    <w:rsid w:val="00750D1A"/>
    <w:rsid w:val="00750E91"/>
    <w:rsid w:val="00750FE3"/>
    <w:rsid w:val="007511F1"/>
    <w:rsid w:val="007512A8"/>
    <w:rsid w:val="007515CE"/>
    <w:rsid w:val="00751674"/>
    <w:rsid w:val="00751909"/>
    <w:rsid w:val="00751ACF"/>
    <w:rsid w:val="00751C94"/>
    <w:rsid w:val="00751F57"/>
    <w:rsid w:val="00752215"/>
    <w:rsid w:val="007522ED"/>
    <w:rsid w:val="00752472"/>
    <w:rsid w:val="00752700"/>
    <w:rsid w:val="0075290F"/>
    <w:rsid w:val="00752972"/>
    <w:rsid w:val="00752FC3"/>
    <w:rsid w:val="00752FDC"/>
    <w:rsid w:val="00752FF7"/>
    <w:rsid w:val="007530EA"/>
    <w:rsid w:val="00753169"/>
    <w:rsid w:val="007532EF"/>
    <w:rsid w:val="00753463"/>
    <w:rsid w:val="007534B3"/>
    <w:rsid w:val="007535E7"/>
    <w:rsid w:val="00753650"/>
    <w:rsid w:val="007536E4"/>
    <w:rsid w:val="00753B9C"/>
    <w:rsid w:val="00753CB4"/>
    <w:rsid w:val="007540BE"/>
    <w:rsid w:val="007540E5"/>
    <w:rsid w:val="0075410A"/>
    <w:rsid w:val="0075429E"/>
    <w:rsid w:val="007542E1"/>
    <w:rsid w:val="00754385"/>
    <w:rsid w:val="007546BC"/>
    <w:rsid w:val="007548A3"/>
    <w:rsid w:val="00754A29"/>
    <w:rsid w:val="00754E84"/>
    <w:rsid w:val="007550F4"/>
    <w:rsid w:val="00755175"/>
    <w:rsid w:val="0075527C"/>
    <w:rsid w:val="00755408"/>
    <w:rsid w:val="00755442"/>
    <w:rsid w:val="007556A1"/>
    <w:rsid w:val="0075577C"/>
    <w:rsid w:val="0075577F"/>
    <w:rsid w:val="00755B2E"/>
    <w:rsid w:val="00755C14"/>
    <w:rsid w:val="0075627F"/>
    <w:rsid w:val="0075635D"/>
    <w:rsid w:val="0075678A"/>
    <w:rsid w:val="00756BFC"/>
    <w:rsid w:val="00756D6B"/>
    <w:rsid w:val="00756E01"/>
    <w:rsid w:val="00756F99"/>
    <w:rsid w:val="00757097"/>
    <w:rsid w:val="0075713C"/>
    <w:rsid w:val="00757140"/>
    <w:rsid w:val="00757181"/>
    <w:rsid w:val="0075720F"/>
    <w:rsid w:val="007573FF"/>
    <w:rsid w:val="00757426"/>
    <w:rsid w:val="00757493"/>
    <w:rsid w:val="00757547"/>
    <w:rsid w:val="007576EA"/>
    <w:rsid w:val="00757770"/>
    <w:rsid w:val="00757B5B"/>
    <w:rsid w:val="00757C7B"/>
    <w:rsid w:val="00757C86"/>
    <w:rsid w:val="00757C8F"/>
    <w:rsid w:val="00757D93"/>
    <w:rsid w:val="00757ECE"/>
    <w:rsid w:val="00757FBF"/>
    <w:rsid w:val="00757FED"/>
    <w:rsid w:val="0076009A"/>
    <w:rsid w:val="007600F2"/>
    <w:rsid w:val="0076022A"/>
    <w:rsid w:val="00760A84"/>
    <w:rsid w:val="00760AD1"/>
    <w:rsid w:val="00760C76"/>
    <w:rsid w:val="00760DAB"/>
    <w:rsid w:val="00760DEC"/>
    <w:rsid w:val="00760E60"/>
    <w:rsid w:val="007611B1"/>
    <w:rsid w:val="007613CF"/>
    <w:rsid w:val="00761558"/>
    <w:rsid w:val="0076155F"/>
    <w:rsid w:val="007616C1"/>
    <w:rsid w:val="007616C9"/>
    <w:rsid w:val="007616E6"/>
    <w:rsid w:val="007617CC"/>
    <w:rsid w:val="007617D8"/>
    <w:rsid w:val="0076181C"/>
    <w:rsid w:val="007618AF"/>
    <w:rsid w:val="00761C89"/>
    <w:rsid w:val="00761CA6"/>
    <w:rsid w:val="00761D9C"/>
    <w:rsid w:val="00761DE2"/>
    <w:rsid w:val="00761E4C"/>
    <w:rsid w:val="0076205C"/>
    <w:rsid w:val="007622F7"/>
    <w:rsid w:val="007624C6"/>
    <w:rsid w:val="007626AD"/>
    <w:rsid w:val="00762738"/>
    <w:rsid w:val="00762A29"/>
    <w:rsid w:val="00762A8D"/>
    <w:rsid w:val="00762D36"/>
    <w:rsid w:val="00762D5D"/>
    <w:rsid w:val="00762F17"/>
    <w:rsid w:val="00762F7C"/>
    <w:rsid w:val="00762FC6"/>
    <w:rsid w:val="0076315F"/>
    <w:rsid w:val="007631AD"/>
    <w:rsid w:val="00763352"/>
    <w:rsid w:val="0076345D"/>
    <w:rsid w:val="0076367F"/>
    <w:rsid w:val="007637E6"/>
    <w:rsid w:val="0076386E"/>
    <w:rsid w:val="00763897"/>
    <w:rsid w:val="0076391A"/>
    <w:rsid w:val="00763AA7"/>
    <w:rsid w:val="00763ABF"/>
    <w:rsid w:val="00763AE9"/>
    <w:rsid w:val="00763CE1"/>
    <w:rsid w:val="00763DA4"/>
    <w:rsid w:val="00763DCB"/>
    <w:rsid w:val="00763F65"/>
    <w:rsid w:val="00763F73"/>
    <w:rsid w:val="0076411A"/>
    <w:rsid w:val="0076418D"/>
    <w:rsid w:val="007645A1"/>
    <w:rsid w:val="0076477C"/>
    <w:rsid w:val="007649C6"/>
    <w:rsid w:val="00764ABA"/>
    <w:rsid w:val="00764C01"/>
    <w:rsid w:val="00764D56"/>
    <w:rsid w:val="0076516B"/>
    <w:rsid w:val="007652FB"/>
    <w:rsid w:val="0076560B"/>
    <w:rsid w:val="007657E3"/>
    <w:rsid w:val="007658F2"/>
    <w:rsid w:val="00765951"/>
    <w:rsid w:val="00765C22"/>
    <w:rsid w:val="00765C7E"/>
    <w:rsid w:val="00765CAE"/>
    <w:rsid w:val="00765EB5"/>
    <w:rsid w:val="00765F10"/>
    <w:rsid w:val="0076609B"/>
    <w:rsid w:val="0076613B"/>
    <w:rsid w:val="007662A5"/>
    <w:rsid w:val="007663AA"/>
    <w:rsid w:val="0076644A"/>
    <w:rsid w:val="007664FD"/>
    <w:rsid w:val="0076662E"/>
    <w:rsid w:val="00766945"/>
    <w:rsid w:val="007669A5"/>
    <w:rsid w:val="00766AFD"/>
    <w:rsid w:val="00766E02"/>
    <w:rsid w:val="007670E2"/>
    <w:rsid w:val="007671E7"/>
    <w:rsid w:val="00767548"/>
    <w:rsid w:val="00767715"/>
    <w:rsid w:val="00767A7C"/>
    <w:rsid w:val="00767AED"/>
    <w:rsid w:val="00767DAB"/>
    <w:rsid w:val="00767F19"/>
    <w:rsid w:val="00767F36"/>
    <w:rsid w:val="00767F45"/>
    <w:rsid w:val="0077009F"/>
    <w:rsid w:val="007700FD"/>
    <w:rsid w:val="00770102"/>
    <w:rsid w:val="007701C7"/>
    <w:rsid w:val="00770217"/>
    <w:rsid w:val="0077024C"/>
    <w:rsid w:val="00770433"/>
    <w:rsid w:val="00770575"/>
    <w:rsid w:val="007706E9"/>
    <w:rsid w:val="00770B83"/>
    <w:rsid w:val="00770B86"/>
    <w:rsid w:val="00770C24"/>
    <w:rsid w:val="00770C38"/>
    <w:rsid w:val="00770E17"/>
    <w:rsid w:val="00770E2D"/>
    <w:rsid w:val="00770F18"/>
    <w:rsid w:val="00770F24"/>
    <w:rsid w:val="007711A1"/>
    <w:rsid w:val="00771208"/>
    <w:rsid w:val="007714A8"/>
    <w:rsid w:val="007714E5"/>
    <w:rsid w:val="00771B91"/>
    <w:rsid w:val="00771BB4"/>
    <w:rsid w:val="00771C4D"/>
    <w:rsid w:val="00771EFE"/>
    <w:rsid w:val="00772184"/>
    <w:rsid w:val="007721DE"/>
    <w:rsid w:val="007721F7"/>
    <w:rsid w:val="007724E1"/>
    <w:rsid w:val="00772852"/>
    <w:rsid w:val="0077287C"/>
    <w:rsid w:val="007728E2"/>
    <w:rsid w:val="00772FC1"/>
    <w:rsid w:val="007731A3"/>
    <w:rsid w:val="0077328E"/>
    <w:rsid w:val="00773678"/>
    <w:rsid w:val="0077378F"/>
    <w:rsid w:val="00773A82"/>
    <w:rsid w:val="00773BEE"/>
    <w:rsid w:val="00773CAC"/>
    <w:rsid w:val="00773F56"/>
    <w:rsid w:val="007743BC"/>
    <w:rsid w:val="007744F2"/>
    <w:rsid w:val="00774620"/>
    <w:rsid w:val="00774885"/>
    <w:rsid w:val="007748C1"/>
    <w:rsid w:val="0077490A"/>
    <w:rsid w:val="0077495E"/>
    <w:rsid w:val="00774A60"/>
    <w:rsid w:val="00774D4B"/>
    <w:rsid w:val="00774DEA"/>
    <w:rsid w:val="00774EAB"/>
    <w:rsid w:val="00774F4A"/>
    <w:rsid w:val="00774FC2"/>
    <w:rsid w:val="007750A7"/>
    <w:rsid w:val="0077528A"/>
    <w:rsid w:val="00775321"/>
    <w:rsid w:val="007753DD"/>
    <w:rsid w:val="007754B1"/>
    <w:rsid w:val="007754B6"/>
    <w:rsid w:val="007756AD"/>
    <w:rsid w:val="007756BE"/>
    <w:rsid w:val="00775C63"/>
    <w:rsid w:val="00775ED5"/>
    <w:rsid w:val="00775F27"/>
    <w:rsid w:val="00775F41"/>
    <w:rsid w:val="00775F5B"/>
    <w:rsid w:val="007760CF"/>
    <w:rsid w:val="0077629B"/>
    <w:rsid w:val="007762D2"/>
    <w:rsid w:val="007766EE"/>
    <w:rsid w:val="00776743"/>
    <w:rsid w:val="00776784"/>
    <w:rsid w:val="00776990"/>
    <w:rsid w:val="00776AF4"/>
    <w:rsid w:val="00776BA8"/>
    <w:rsid w:val="00776E16"/>
    <w:rsid w:val="007773F8"/>
    <w:rsid w:val="00777514"/>
    <w:rsid w:val="0077755B"/>
    <w:rsid w:val="0077759C"/>
    <w:rsid w:val="007775DB"/>
    <w:rsid w:val="007778D6"/>
    <w:rsid w:val="00777A74"/>
    <w:rsid w:val="00777EC2"/>
    <w:rsid w:val="00777F65"/>
    <w:rsid w:val="00780178"/>
    <w:rsid w:val="007807A2"/>
    <w:rsid w:val="00780886"/>
    <w:rsid w:val="0078092F"/>
    <w:rsid w:val="00780B54"/>
    <w:rsid w:val="00780B72"/>
    <w:rsid w:val="00780BCB"/>
    <w:rsid w:val="0078105C"/>
    <w:rsid w:val="00781229"/>
    <w:rsid w:val="00781417"/>
    <w:rsid w:val="0078145D"/>
    <w:rsid w:val="0078188B"/>
    <w:rsid w:val="007818ED"/>
    <w:rsid w:val="00781A1D"/>
    <w:rsid w:val="00781BB4"/>
    <w:rsid w:val="00781C0D"/>
    <w:rsid w:val="00781C1A"/>
    <w:rsid w:val="00781C99"/>
    <w:rsid w:val="00781D8A"/>
    <w:rsid w:val="00781FE7"/>
    <w:rsid w:val="007820C8"/>
    <w:rsid w:val="00782100"/>
    <w:rsid w:val="00782231"/>
    <w:rsid w:val="00782607"/>
    <w:rsid w:val="007826D8"/>
    <w:rsid w:val="007826DE"/>
    <w:rsid w:val="0078288C"/>
    <w:rsid w:val="00782936"/>
    <w:rsid w:val="0078295E"/>
    <w:rsid w:val="007829E3"/>
    <w:rsid w:val="00782B16"/>
    <w:rsid w:val="00782F87"/>
    <w:rsid w:val="00783033"/>
    <w:rsid w:val="0078307E"/>
    <w:rsid w:val="00783190"/>
    <w:rsid w:val="00783191"/>
    <w:rsid w:val="00783234"/>
    <w:rsid w:val="0078324E"/>
    <w:rsid w:val="00783355"/>
    <w:rsid w:val="007833FD"/>
    <w:rsid w:val="00783413"/>
    <w:rsid w:val="007835AB"/>
    <w:rsid w:val="00783803"/>
    <w:rsid w:val="007838A4"/>
    <w:rsid w:val="00783AD0"/>
    <w:rsid w:val="00783DE7"/>
    <w:rsid w:val="00783F61"/>
    <w:rsid w:val="007840F5"/>
    <w:rsid w:val="00784212"/>
    <w:rsid w:val="0078452E"/>
    <w:rsid w:val="007845C7"/>
    <w:rsid w:val="00784622"/>
    <w:rsid w:val="007847A8"/>
    <w:rsid w:val="007848BE"/>
    <w:rsid w:val="00784959"/>
    <w:rsid w:val="00784C2B"/>
    <w:rsid w:val="00784C7D"/>
    <w:rsid w:val="00784CAA"/>
    <w:rsid w:val="00784D66"/>
    <w:rsid w:val="00784D8B"/>
    <w:rsid w:val="00784DC7"/>
    <w:rsid w:val="00784E87"/>
    <w:rsid w:val="00784FDE"/>
    <w:rsid w:val="0078502D"/>
    <w:rsid w:val="0078524B"/>
    <w:rsid w:val="0078527A"/>
    <w:rsid w:val="007853CC"/>
    <w:rsid w:val="007853F1"/>
    <w:rsid w:val="0078545D"/>
    <w:rsid w:val="00785488"/>
    <w:rsid w:val="00785878"/>
    <w:rsid w:val="00785E67"/>
    <w:rsid w:val="00785E9A"/>
    <w:rsid w:val="00785EBB"/>
    <w:rsid w:val="007860DE"/>
    <w:rsid w:val="00786199"/>
    <w:rsid w:val="00786277"/>
    <w:rsid w:val="00786365"/>
    <w:rsid w:val="007863DC"/>
    <w:rsid w:val="00786447"/>
    <w:rsid w:val="00786561"/>
    <w:rsid w:val="007867A1"/>
    <w:rsid w:val="0078684B"/>
    <w:rsid w:val="00786893"/>
    <w:rsid w:val="00786C16"/>
    <w:rsid w:val="00786E16"/>
    <w:rsid w:val="00787027"/>
    <w:rsid w:val="0078707C"/>
    <w:rsid w:val="007870DB"/>
    <w:rsid w:val="00787286"/>
    <w:rsid w:val="00787331"/>
    <w:rsid w:val="00787462"/>
    <w:rsid w:val="007874A2"/>
    <w:rsid w:val="0078753E"/>
    <w:rsid w:val="00787656"/>
    <w:rsid w:val="0078784F"/>
    <w:rsid w:val="00787865"/>
    <w:rsid w:val="00787D63"/>
    <w:rsid w:val="00787D9B"/>
    <w:rsid w:val="00787FC3"/>
    <w:rsid w:val="00787FCA"/>
    <w:rsid w:val="00787FD0"/>
    <w:rsid w:val="00790311"/>
    <w:rsid w:val="00790579"/>
    <w:rsid w:val="0079058C"/>
    <w:rsid w:val="00790A2D"/>
    <w:rsid w:val="00790A7C"/>
    <w:rsid w:val="00790DAD"/>
    <w:rsid w:val="00790E4D"/>
    <w:rsid w:val="00790E87"/>
    <w:rsid w:val="00790E9B"/>
    <w:rsid w:val="00790FF3"/>
    <w:rsid w:val="00791120"/>
    <w:rsid w:val="00791320"/>
    <w:rsid w:val="007913B7"/>
    <w:rsid w:val="0079153E"/>
    <w:rsid w:val="007915BF"/>
    <w:rsid w:val="0079179E"/>
    <w:rsid w:val="007919FD"/>
    <w:rsid w:val="00791AC1"/>
    <w:rsid w:val="00791BC1"/>
    <w:rsid w:val="00791FD8"/>
    <w:rsid w:val="0079204B"/>
    <w:rsid w:val="007921E9"/>
    <w:rsid w:val="00792211"/>
    <w:rsid w:val="007923AD"/>
    <w:rsid w:val="007924B5"/>
    <w:rsid w:val="007925DC"/>
    <w:rsid w:val="00792755"/>
    <w:rsid w:val="007927B0"/>
    <w:rsid w:val="00792A36"/>
    <w:rsid w:val="00792A4A"/>
    <w:rsid w:val="00792B24"/>
    <w:rsid w:val="00792B5D"/>
    <w:rsid w:val="00792C08"/>
    <w:rsid w:val="00792C69"/>
    <w:rsid w:val="00792DAE"/>
    <w:rsid w:val="0079312A"/>
    <w:rsid w:val="0079327F"/>
    <w:rsid w:val="00793380"/>
    <w:rsid w:val="0079349D"/>
    <w:rsid w:val="00793750"/>
    <w:rsid w:val="007937D0"/>
    <w:rsid w:val="007937DD"/>
    <w:rsid w:val="00793961"/>
    <w:rsid w:val="00793B4C"/>
    <w:rsid w:val="00793C82"/>
    <w:rsid w:val="00793D65"/>
    <w:rsid w:val="00793F05"/>
    <w:rsid w:val="00794072"/>
    <w:rsid w:val="00794362"/>
    <w:rsid w:val="0079438D"/>
    <w:rsid w:val="00794802"/>
    <w:rsid w:val="00794A3F"/>
    <w:rsid w:val="00794B5A"/>
    <w:rsid w:val="00794CA9"/>
    <w:rsid w:val="00794FD3"/>
    <w:rsid w:val="00794FE4"/>
    <w:rsid w:val="007950D5"/>
    <w:rsid w:val="00795107"/>
    <w:rsid w:val="0079517D"/>
    <w:rsid w:val="00795243"/>
    <w:rsid w:val="00795276"/>
    <w:rsid w:val="00795346"/>
    <w:rsid w:val="00795363"/>
    <w:rsid w:val="007953A6"/>
    <w:rsid w:val="007953EB"/>
    <w:rsid w:val="007955A5"/>
    <w:rsid w:val="007956AF"/>
    <w:rsid w:val="007959F1"/>
    <w:rsid w:val="00795C2C"/>
    <w:rsid w:val="00795D8E"/>
    <w:rsid w:val="00795F10"/>
    <w:rsid w:val="00795FC2"/>
    <w:rsid w:val="007960EE"/>
    <w:rsid w:val="007965BE"/>
    <w:rsid w:val="007967F5"/>
    <w:rsid w:val="007969F0"/>
    <w:rsid w:val="007969F3"/>
    <w:rsid w:val="00796B3C"/>
    <w:rsid w:val="00796D53"/>
    <w:rsid w:val="00796DBD"/>
    <w:rsid w:val="00796F86"/>
    <w:rsid w:val="007971CB"/>
    <w:rsid w:val="007972A9"/>
    <w:rsid w:val="007973A0"/>
    <w:rsid w:val="00797811"/>
    <w:rsid w:val="00797BCF"/>
    <w:rsid w:val="00797DA3"/>
    <w:rsid w:val="00797FE5"/>
    <w:rsid w:val="007A08FF"/>
    <w:rsid w:val="007A0CD3"/>
    <w:rsid w:val="007A0E29"/>
    <w:rsid w:val="007A0E3C"/>
    <w:rsid w:val="007A117C"/>
    <w:rsid w:val="007A1198"/>
    <w:rsid w:val="007A129A"/>
    <w:rsid w:val="007A12BC"/>
    <w:rsid w:val="007A134F"/>
    <w:rsid w:val="007A13A0"/>
    <w:rsid w:val="007A14AB"/>
    <w:rsid w:val="007A159C"/>
    <w:rsid w:val="007A167C"/>
    <w:rsid w:val="007A17C4"/>
    <w:rsid w:val="007A17D0"/>
    <w:rsid w:val="007A19CB"/>
    <w:rsid w:val="007A1D1A"/>
    <w:rsid w:val="007A1D3F"/>
    <w:rsid w:val="007A1D40"/>
    <w:rsid w:val="007A1F2A"/>
    <w:rsid w:val="007A1F6F"/>
    <w:rsid w:val="007A1FC3"/>
    <w:rsid w:val="007A206D"/>
    <w:rsid w:val="007A21F4"/>
    <w:rsid w:val="007A2245"/>
    <w:rsid w:val="007A233C"/>
    <w:rsid w:val="007A2448"/>
    <w:rsid w:val="007A244E"/>
    <w:rsid w:val="007A24FC"/>
    <w:rsid w:val="007A2612"/>
    <w:rsid w:val="007A2A90"/>
    <w:rsid w:val="007A2D54"/>
    <w:rsid w:val="007A2D72"/>
    <w:rsid w:val="007A2DAB"/>
    <w:rsid w:val="007A32CC"/>
    <w:rsid w:val="007A32D9"/>
    <w:rsid w:val="007A3346"/>
    <w:rsid w:val="007A3429"/>
    <w:rsid w:val="007A346C"/>
    <w:rsid w:val="007A36C6"/>
    <w:rsid w:val="007A36CF"/>
    <w:rsid w:val="007A3800"/>
    <w:rsid w:val="007A3805"/>
    <w:rsid w:val="007A3921"/>
    <w:rsid w:val="007A3B46"/>
    <w:rsid w:val="007A3D49"/>
    <w:rsid w:val="007A3D78"/>
    <w:rsid w:val="007A3EDD"/>
    <w:rsid w:val="007A423D"/>
    <w:rsid w:val="007A43B9"/>
    <w:rsid w:val="007A4421"/>
    <w:rsid w:val="007A4457"/>
    <w:rsid w:val="007A44E3"/>
    <w:rsid w:val="007A45A5"/>
    <w:rsid w:val="007A45C2"/>
    <w:rsid w:val="007A4A1F"/>
    <w:rsid w:val="007A4A2B"/>
    <w:rsid w:val="007A4BA8"/>
    <w:rsid w:val="007A4E66"/>
    <w:rsid w:val="007A4F55"/>
    <w:rsid w:val="007A4F6B"/>
    <w:rsid w:val="007A5074"/>
    <w:rsid w:val="007A5156"/>
    <w:rsid w:val="007A519F"/>
    <w:rsid w:val="007A51F8"/>
    <w:rsid w:val="007A53F3"/>
    <w:rsid w:val="007A5490"/>
    <w:rsid w:val="007A556C"/>
    <w:rsid w:val="007A575F"/>
    <w:rsid w:val="007A586F"/>
    <w:rsid w:val="007A5BBB"/>
    <w:rsid w:val="007A5C5E"/>
    <w:rsid w:val="007A5FC6"/>
    <w:rsid w:val="007A5FD2"/>
    <w:rsid w:val="007A609F"/>
    <w:rsid w:val="007A60F0"/>
    <w:rsid w:val="007A632A"/>
    <w:rsid w:val="007A6340"/>
    <w:rsid w:val="007A63E4"/>
    <w:rsid w:val="007A653A"/>
    <w:rsid w:val="007A6566"/>
    <w:rsid w:val="007A6609"/>
    <w:rsid w:val="007A6636"/>
    <w:rsid w:val="007A6766"/>
    <w:rsid w:val="007A6896"/>
    <w:rsid w:val="007A6BB5"/>
    <w:rsid w:val="007A6D21"/>
    <w:rsid w:val="007A6E2A"/>
    <w:rsid w:val="007A71EC"/>
    <w:rsid w:val="007A7267"/>
    <w:rsid w:val="007A727D"/>
    <w:rsid w:val="007A7285"/>
    <w:rsid w:val="007A74D4"/>
    <w:rsid w:val="007A751A"/>
    <w:rsid w:val="007A754B"/>
    <w:rsid w:val="007A7557"/>
    <w:rsid w:val="007A78BE"/>
    <w:rsid w:val="007A7C38"/>
    <w:rsid w:val="007A7E8E"/>
    <w:rsid w:val="007B020C"/>
    <w:rsid w:val="007B0346"/>
    <w:rsid w:val="007B03B7"/>
    <w:rsid w:val="007B04DA"/>
    <w:rsid w:val="007B04EA"/>
    <w:rsid w:val="007B06AC"/>
    <w:rsid w:val="007B074D"/>
    <w:rsid w:val="007B08F9"/>
    <w:rsid w:val="007B0B96"/>
    <w:rsid w:val="007B0E9C"/>
    <w:rsid w:val="007B10EF"/>
    <w:rsid w:val="007B131B"/>
    <w:rsid w:val="007B1322"/>
    <w:rsid w:val="007B142F"/>
    <w:rsid w:val="007B16FA"/>
    <w:rsid w:val="007B1727"/>
    <w:rsid w:val="007B183C"/>
    <w:rsid w:val="007B1865"/>
    <w:rsid w:val="007B196C"/>
    <w:rsid w:val="007B1A23"/>
    <w:rsid w:val="007B1B01"/>
    <w:rsid w:val="007B1D98"/>
    <w:rsid w:val="007B1EA3"/>
    <w:rsid w:val="007B1EAF"/>
    <w:rsid w:val="007B1ED8"/>
    <w:rsid w:val="007B1F77"/>
    <w:rsid w:val="007B1FFC"/>
    <w:rsid w:val="007B2067"/>
    <w:rsid w:val="007B2098"/>
    <w:rsid w:val="007B2218"/>
    <w:rsid w:val="007B23DF"/>
    <w:rsid w:val="007B247F"/>
    <w:rsid w:val="007B24BC"/>
    <w:rsid w:val="007B253D"/>
    <w:rsid w:val="007B255B"/>
    <w:rsid w:val="007B256E"/>
    <w:rsid w:val="007B2591"/>
    <w:rsid w:val="007B2AA8"/>
    <w:rsid w:val="007B2F9D"/>
    <w:rsid w:val="007B3013"/>
    <w:rsid w:val="007B3155"/>
    <w:rsid w:val="007B387E"/>
    <w:rsid w:val="007B3A7E"/>
    <w:rsid w:val="007B3D94"/>
    <w:rsid w:val="007B3FF7"/>
    <w:rsid w:val="007B41D6"/>
    <w:rsid w:val="007B440F"/>
    <w:rsid w:val="007B441C"/>
    <w:rsid w:val="007B448C"/>
    <w:rsid w:val="007B465B"/>
    <w:rsid w:val="007B466A"/>
    <w:rsid w:val="007B4723"/>
    <w:rsid w:val="007B473B"/>
    <w:rsid w:val="007B47C0"/>
    <w:rsid w:val="007B47F4"/>
    <w:rsid w:val="007B4827"/>
    <w:rsid w:val="007B49E7"/>
    <w:rsid w:val="007B4AFE"/>
    <w:rsid w:val="007B4C68"/>
    <w:rsid w:val="007B4D18"/>
    <w:rsid w:val="007B4E08"/>
    <w:rsid w:val="007B4E59"/>
    <w:rsid w:val="007B4ED3"/>
    <w:rsid w:val="007B4F86"/>
    <w:rsid w:val="007B50E1"/>
    <w:rsid w:val="007B5407"/>
    <w:rsid w:val="007B55B7"/>
    <w:rsid w:val="007B5669"/>
    <w:rsid w:val="007B5BF8"/>
    <w:rsid w:val="007B5E85"/>
    <w:rsid w:val="007B5F21"/>
    <w:rsid w:val="007B6082"/>
    <w:rsid w:val="007B6186"/>
    <w:rsid w:val="007B6622"/>
    <w:rsid w:val="007B6818"/>
    <w:rsid w:val="007B69A3"/>
    <w:rsid w:val="007B6A71"/>
    <w:rsid w:val="007B6ADD"/>
    <w:rsid w:val="007B6B48"/>
    <w:rsid w:val="007B6BE5"/>
    <w:rsid w:val="007B6CCE"/>
    <w:rsid w:val="007B6EAC"/>
    <w:rsid w:val="007B6F6A"/>
    <w:rsid w:val="007B7222"/>
    <w:rsid w:val="007B7391"/>
    <w:rsid w:val="007B74EC"/>
    <w:rsid w:val="007B772B"/>
    <w:rsid w:val="007B7868"/>
    <w:rsid w:val="007B78A6"/>
    <w:rsid w:val="007B7A35"/>
    <w:rsid w:val="007B7A54"/>
    <w:rsid w:val="007B7C34"/>
    <w:rsid w:val="007B7EA7"/>
    <w:rsid w:val="007C004E"/>
    <w:rsid w:val="007C0075"/>
    <w:rsid w:val="007C01CC"/>
    <w:rsid w:val="007C0769"/>
    <w:rsid w:val="007C0860"/>
    <w:rsid w:val="007C0969"/>
    <w:rsid w:val="007C09A0"/>
    <w:rsid w:val="007C0BAE"/>
    <w:rsid w:val="007C0DF5"/>
    <w:rsid w:val="007C0DFE"/>
    <w:rsid w:val="007C0E5A"/>
    <w:rsid w:val="007C10F4"/>
    <w:rsid w:val="007C11C7"/>
    <w:rsid w:val="007C128D"/>
    <w:rsid w:val="007C1307"/>
    <w:rsid w:val="007C14CE"/>
    <w:rsid w:val="007C14D9"/>
    <w:rsid w:val="007C15D1"/>
    <w:rsid w:val="007C162C"/>
    <w:rsid w:val="007C1F0D"/>
    <w:rsid w:val="007C232F"/>
    <w:rsid w:val="007C2453"/>
    <w:rsid w:val="007C268C"/>
    <w:rsid w:val="007C26EE"/>
    <w:rsid w:val="007C2737"/>
    <w:rsid w:val="007C2F97"/>
    <w:rsid w:val="007C3038"/>
    <w:rsid w:val="007C32BF"/>
    <w:rsid w:val="007C3319"/>
    <w:rsid w:val="007C336B"/>
    <w:rsid w:val="007C351D"/>
    <w:rsid w:val="007C352C"/>
    <w:rsid w:val="007C35AF"/>
    <w:rsid w:val="007C372D"/>
    <w:rsid w:val="007C3733"/>
    <w:rsid w:val="007C3A52"/>
    <w:rsid w:val="007C3A68"/>
    <w:rsid w:val="007C3AF0"/>
    <w:rsid w:val="007C3B31"/>
    <w:rsid w:val="007C3C8D"/>
    <w:rsid w:val="007C3CFB"/>
    <w:rsid w:val="007C3D63"/>
    <w:rsid w:val="007C3D68"/>
    <w:rsid w:val="007C4102"/>
    <w:rsid w:val="007C41A8"/>
    <w:rsid w:val="007C4308"/>
    <w:rsid w:val="007C465E"/>
    <w:rsid w:val="007C4671"/>
    <w:rsid w:val="007C46AB"/>
    <w:rsid w:val="007C4962"/>
    <w:rsid w:val="007C4AF3"/>
    <w:rsid w:val="007C4B07"/>
    <w:rsid w:val="007C4B39"/>
    <w:rsid w:val="007C4BA7"/>
    <w:rsid w:val="007C4CCA"/>
    <w:rsid w:val="007C4ECC"/>
    <w:rsid w:val="007C53AF"/>
    <w:rsid w:val="007C594D"/>
    <w:rsid w:val="007C5AA2"/>
    <w:rsid w:val="007C5B2F"/>
    <w:rsid w:val="007C5C27"/>
    <w:rsid w:val="007C6250"/>
    <w:rsid w:val="007C671F"/>
    <w:rsid w:val="007C68E7"/>
    <w:rsid w:val="007C690E"/>
    <w:rsid w:val="007C69A6"/>
    <w:rsid w:val="007C69E9"/>
    <w:rsid w:val="007C6DC3"/>
    <w:rsid w:val="007C6DCF"/>
    <w:rsid w:val="007C6F41"/>
    <w:rsid w:val="007C6FD1"/>
    <w:rsid w:val="007C7057"/>
    <w:rsid w:val="007C7478"/>
    <w:rsid w:val="007C7534"/>
    <w:rsid w:val="007C75B2"/>
    <w:rsid w:val="007C75CA"/>
    <w:rsid w:val="007C76D2"/>
    <w:rsid w:val="007C785A"/>
    <w:rsid w:val="007C7A54"/>
    <w:rsid w:val="007C7A57"/>
    <w:rsid w:val="007C7C8C"/>
    <w:rsid w:val="007C7EEB"/>
    <w:rsid w:val="007D013F"/>
    <w:rsid w:val="007D026E"/>
    <w:rsid w:val="007D02A6"/>
    <w:rsid w:val="007D0395"/>
    <w:rsid w:val="007D03B0"/>
    <w:rsid w:val="007D03C5"/>
    <w:rsid w:val="007D0519"/>
    <w:rsid w:val="007D053D"/>
    <w:rsid w:val="007D058B"/>
    <w:rsid w:val="007D062B"/>
    <w:rsid w:val="007D082E"/>
    <w:rsid w:val="007D089E"/>
    <w:rsid w:val="007D08B8"/>
    <w:rsid w:val="007D08E9"/>
    <w:rsid w:val="007D0A5F"/>
    <w:rsid w:val="007D0AA2"/>
    <w:rsid w:val="007D0B81"/>
    <w:rsid w:val="007D0F99"/>
    <w:rsid w:val="007D10A2"/>
    <w:rsid w:val="007D11EA"/>
    <w:rsid w:val="007D11F2"/>
    <w:rsid w:val="007D12BD"/>
    <w:rsid w:val="007D155A"/>
    <w:rsid w:val="007D1793"/>
    <w:rsid w:val="007D181A"/>
    <w:rsid w:val="007D1867"/>
    <w:rsid w:val="007D1A91"/>
    <w:rsid w:val="007D1B68"/>
    <w:rsid w:val="007D1D06"/>
    <w:rsid w:val="007D1E37"/>
    <w:rsid w:val="007D1EE1"/>
    <w:rsid w:val="007D1FFB"/>
    <w:rsid w:val="007D2035"/>
    <w:rsid w:val="007D2207"/>
    <w:rsid w:val="007D2307"/>
    <w:rsid w:val="007D230C"/>
    <w:rsid w:val="007D2556"/>
    <w:rsid w:val="007D25C6"/>
    <w:rsid w:val="007D25FD"/>
    <w:rsid w:val="007D2940"/>
    <w:rsid w:val="007D29D8"/>
    <w:rsid w:val="007D2A2F"/>
    <w:rsid w:val="007D2BEF"/>
    <w:rsid w:val="007D2C53"/>
    <w:rsid w:val="007D2D0B"/>
    <w:rsid w:val="007D2F71"/>
    <w:rsid w:val="007D3063"/>
    <w:rsid w:val="007D30C0"/>
    <w:rsid w:val="007D3256"/>
    <w:rsid w:val="007D325F"/>
    <w:rsid w:val="007D335E"/>
    <w:rsid w:val="007D36E8"/>
    <w:rsid w:val="007D397D"/>
    <w:rsid w:val="007D3CD7"/>
    <w:rsid w:val="007D3D0C"/>
    <w:rsid w:val="007D3ED9"/>
    <w:rsid w:val="007D4059"/>
    <w:rsid w:val="007D4082"/>
    <w:rsid w:val="007D40FB"/>
    <w:rsid w:val="007D4358"/>
    <w:rsid w:val="007D46F7"/>
    <w:rsid w:val="007D47BB"/>
    <w:rsid w:val="007D4DC7"/>
    <w:rsid w:val="007D4DD1"/>
    <w:rsid w:val="007D4DF4"/>
    <w:rsid w:val="007D50AF"/>
    <w:rsid w:val="007D510D"/>
    <w:rsid w:val="007D5322"/>
    <w:rsid w:val="007D5370"/>
    <w:rsid w:val="007D5747"/>
    <w:rsid w:val="007D59A7"/>
    <w:rsid w:val="007D5D38"/>
    <w:rsid w:val="007D6310"/>
    <w:rsid w:val="007D650B"/>
    <w:rsid w:val="007D6522"/>
    <w:rsid w:val="007D6919"/>
    <w:rsid w:val="007D6B66"/>
    <w:rsid w:val="007D6B7A"/>
    <w:rsid w:val="007D6C56"/>
    <w:rsid w:val="007D6C9F"/>
    <w:rsid w:val="007D6D44"/>
    <w:rsid w:val="007D6D95"/>
    <w:rsid w:val="007D6DB8"/>
    <w:rsid w:val="007D6E5A"/>
    <w:rsid w:val="007D6EBA"/>
    <w:rsid w:val="007D7019"/>
    <w:rsid w:val="007D7296"/>
    <w:rsid w:val="007D735B"/>
    <w:rsid w:val="007D75E1"/>
    <w:rsid w:val="007D766D"/>
    <w:rsid w:val="007D77E3"/>
    <w:rsid w:val="007D7818"/>
    <w:rsid w:val="007D78C5"/>
    <w:rsid w:val="007D7BA6"/>
    <w:rsid w:val="007D7CA2"/>
    <w:rsid w:val="007D7CE7"/>
    <w:rsid w:val="007D7D95"/>
    <w:rsid w:val="007D7E70"/>
    <w:rsid w:val="007D7FF6"/>
    <w:rsid w:val="007E011A"/>
    <w:rsid w:val="007E0171"/>
    <w:rsid w:val="007E01DF"/>
    <w:rsid w:val="007E02A7"/>
    <w:rsid w:val="007E039C"/>
    <w:rsid w:val="007E05A5"/>
    <w:rsid w:val="007E063F"/>
    <w:rsid w:val="007E073D"/>
    <w:rsid w:val="007E0B99"/>
    <w:rsid w:val="007E0C79"/>
    <w:rsid w:val="007E10B7"/>
    <w:rsid w:val="007E1211"/>
    <w:rsid w:val="007E1338"/>
    <w:rsid w:val="007E1501"/>
    <w:rsid w:val="007E19CF"/>
    <w:rsid w:val="007E1B14"/>
    <w:rsid w:val="007E1C1F"/>
    <w:rsid w:val="007E1E15"/>
    <w:rsid w:val="007E2070"/>
    <w:rsid w:val="007E2101"/>
    <w:rsid w:val="007E23BB"/>
    <w:rsid w:val="007E25AD"/>
    <w:rsid w:val="007E280F"/>
    <w:rsid w:val="007E2C2D"/>
    <w:rsid w:val="007E2DDF"/>
    <w:rsid w:val="007E2FD5"/>
    <w:rsid w:val="007E30B3"/>
    <w:rsid w:val="007E30DA"/>
    <w:rsid w:val="007E330E"/>
    <w:rsid w:val="007E3343"/>
    <w:rsid w:val="007E3418"/>
    <w:rsid w:val="007E351C"/>
    <w:rsid w:val="007E3796"/>
    <w:rsid w:val="007E37AC"/>
    <w:rsid w:val="007E397C"/>
    <w:rsid w:val="007E3BE0"/>
    <w:rsid w:val="007E3D76"/>
    <w:rsid w:val="007E3D7D"/>
    <w:rsid w:val="007E3DE5"/>
    <w:rsid w:val="007E3EC4"/>
    <w:rsid w:val="007E41D7"/>
    <w:rsid w:val="007E433A"/>
    <w:rsid w:val="007E4621"/>
    <w:rsid w:val="007E47FA"/>
    <w:rsid w:val="007E4C19"/>
    <w:rsid w:val="007E4DB6"/>
    <w:rsid w:val="007E4E1D"/>
    <w:rsid w:val="007E4E2B"/>
    <w:rsid w:val="007E4E72"/>
    <w:rsid w:val="007E4FF6"/>
    <w:rsid w:val="007E53A6"/>
    <w:rsid w:val="007E57D0"/>
    <w:rsid w:val="007E5B8F"/>
    <w:rsid w:val="007E5CE4"/>
    <w:rsid w:val="007E5D22"/>
    <w:rsid w:val="007E616F"/>
    <w:rsid w:val="007E6245"/>
    <w:rsid w:val="007E6294"/>
    <w:rsid w:val="007E6379"/>
    <w:rsid w:val="007E639B"/>
    <w:rsid w:val="007E65BA"/>
    <w:rsid w:val="007E66C6"/>
    <w:rsid w:val="007E66FE"/>
    <w:rsid w:val="007E6858"/>
    <w:rsid w:val="007E6895"/>
    <w:rsid w:val="007E692C"/>
    <w:rsid w:val="007E6F14"/>
    <w:rsid w:val="007E6F9A"/>
    <w:rsid w:val="007E6FAE"/>
    <w:rsid w:val="007E70F4"/>
    <w:rsid w:val="007E7172"/>
    <w:rsid w:val="007E71E0"/>
    <w:rsid w:val="007E739C"/>
    <w:rsid w:val="007E74A0"/>
    <w:rsid w:val="007E753B"/>
    <w:rsid w:val="007E75DB"/>
    <w:rsid w:val="007E76D5"/>
    <w:rsid w:val="007E7762"/>
    <w:rsid w:val="007E7BC3"/>
    <w:rsid w:val="007E7C5D"/>
    <w:rsid w:val="007E7D5C"/>
    <w:rsid w:val="007E7DB9"/>
    <w:rsid w:val="007F00CB"/>
    <w:rsid w:val="007F01ED"/>
    <w:rsid w:val="007F0220"/>
    <w:rsid w:val="007F049D"/>
    <w:rsid w:val="007F04D2"/>
    <w:rsid w:val="007F04FD"/>
    <w:rsid w:val="007F0581"/>
    <w:rsid w:val="007F0851"/>
    <w:rsid w:val="007F0A2C"/>
    <w:rsid w:val="007F0D95"/>
    <w:rsid w:val="007F0EB5"/>
    <w:rsid w:val="007F1031"/>
    <w:rsid w:val="007F105F"/>
    <w:rsid w:val="007F10AC"/>
    <w:rsid w:val="007F1106"/>
    <w:rsid w:val="007F153A"/>
    <w:rsid w:val="007F1A21"/>
    <w:rsid w:val="007F1FA2"/>
    <w:rsid w:val="007F201C"/>
    <w:rsid w:val="007F24C5"/>
    <w:rsid w:val="007F25E7"/>
    <w:rsid w:val="007F28D1"/>
    <w:rsid w:val="007F28F5"/>
    <w:rsid w:val="007F2B73"/>
    <w:rsid w:val="007F2D26"/>
    <w:rsid w:val="007F2E2E"/>
    <w:rsid w:val="007F2E59"/>
    <w:rsid w:val="007F3397"/>
    <w:rsid w:val="007F33AF"/>
    <w:rsid w:val="007F346B"/>
    <w:rsid w:val="007F355C"/>
    <w:rsid w:val="007F3685"/>
    <w:rsid w:val="007F36C5"/>
    <w:rsid w:val="007F36EF"/>
    <w:rsid w:val="007F3A13"/>
    <w:rsid w:val="007F3AD7"/>
    <w:rsid w:val="007F3AD9"/>
    <w:rsid w:val="007F3B8F"/>
    <w:rsid w:val="007F423B"/>
    <w:rsid w:val="007F4415"/>
    <w:rsid w:val="007F4431"/>
    <w:rsid w:val="007F45AC"/>
    <w:rsid w:val="007F47BB"/>
    <w:rsid w:val="007F4906"/>
    <w:rsid w:val="007F4918"/>
    <w:rsid w:val="007F4C3D"/>
    <w:rsid w:val="007F4E86"/>
    <w:rsid w:val="007F51F8"/>
    <w:rsid w:val="007F538A"/>
    <w:rsid w:val="007F5421"/>
    <w:rsid w:val="007F55C0"/>
    <w:rsid w:val="007F55FD"/>
    <w:rsid w:val="007F586B"/>
    <w:rsid w:val="007F59C0"/>
    <w:rsid w:val="007F5A5B"/>
    <w:rsid w:val="007F5AEF"/>
    <w:rsid w:val="007F5C70"/>
    <w:rsid w:val="007F5E55"/>
    <w:rsid w:val="007F604F"/>
    <w:rsid w:val="007F6236"/>
    <w:rsid w:val="007F638F"/>
    <w:rsid w:val="007F63A4"/>
    <w:rsid w:val="007F63E8"/>
    <w:rsid w:val="007F6647"/>
    <w:rsid w:val="007F66A2"/>
    <w:rsid w:val="007F66CE"/>
    <w:rsid w:val="007F68F3"/>
    <w:rsid w:val="007F6BC1"/>
    <w:rsid w:val="007F6DBD"/>
    <w:rsid w:val="007F706F"/>
    <w:rsid w:val="007F7078"/>
    <w:rsid w:val="007F7185"/>
    <w:rsid w:val="007F73D2"/>
    <w:rsid w:val="007F7520"/>
    <w:rsid w:val="007F767F"/>
    <w:rsid w:val="007F7834"/>
    <w:rsid w:val="007F79FF"/>
    <w:rsid w:val="007F7A38"/>
    <w:rsid w:val="007F7AB6"/>
    <w:rsid w:val="007F7BE4"/>
    <w:rsid w:val="007F7C23"/>
    <w:rsid w:val="007F7D53"/>
    <w:rsid w:val="007F7D61"/>
    <w:rsid w:val="008000D1"/>
    <w:rsid w:val="0080022E"/>
    <w:rsid w:val="00800261"/>
    <w:rsid w:val="00800533"/>
    <w:rsid w:val="00800783"/>
    <w:rsid w:val="008007BC"/>
    <w:rsid w:val="00800881"/>
    <w:rsid w:val="00800CFB"/>
    <w:rsid w:val="00800D19"/>
    <w:rsid w:val="00800DB5"/>
    <w:rsid w:val="00800EF8"/>
    <w:rsid w:val="00801070"/>
    <w:rsid w:val="008012CB"/>
    <w:rsid w:val="0080159D"/>
    <w:rsid w:val="00801692"/>
    <w:rsid w:val="008016BD"/>
    <w:rsid w:val="00801708"/>
    <w:rsid w:val="00801763"/>
    <w:rsid w:val="00801946"/>
    <w:rsid w:val="00801AFE"/>
    <w:rsid w:val="00801C46"/>
    <w:rsid w:val="00801D84"/>
    <w:rsid w:val="00801DE8"/>
    <w:rsid w:val="00801F10"/>
    <w:rsid w:val="00801F4D"/>
    <w:rsid w:val="0080226A"/>
    <w:rsid w:val="008023C7"/>
    <w:rsid w:val="0080256B"/>
    <w:rsid w:val="008026DA"/>
    <w:rsid w:val="0080274E"/>
    <w:rsid w:val="00802868"/>
    <w:rsid w:val="00802928"/>
    <w:rsid w:val="0080296B"/>
    <w:rsid w:val="008029DB"/>
    <w:rsid w:val="00802A64"/>
    <w:rsid w:val="00802A93"/>
    <w:rsid w:val="00802CAD"/>
    <w:rsid w:val="0080312F"/>
    <w:rsid w:val="0080323D"/>
    <w:rsid w:val="008032DA"/>
    <w:rsid w:val="0080360F"/>
    <w:rsid w:val="00803AB4"/>
    <w:rsid w:val="00803D5C"/>
    <w:rsid w:val="00803D99"/>
    <w:rsid w:val="00803F03"/>
    <w:rsid w:val="00803FB4"/>
    <w:rsid w:val="0080422A"/>
    <w:rsid w:val="00804368"/>
    <w:rsid w:val="00804587"/>
    <w:rsid w:val="00804987"/>
    <w:rsid w:val="00804BF4"/>
    <w:rsid w:val="00804C0E"/>
    <w:rsid w:val="00804C99"/>
    <w:rsid w:val="00804E36"/>
    <w:rsid w:val="00804E39"/>
    <w:rsid w:val="00804E9C"/>
    <w:rsid w:val="00804EE8"/>
    <w:rsid w:val="008050CC"/>
    <w:rsid w:val="0080534E"/>
    <w:rsid w:val="0080546F"/>
    <w:rsid w:val="00805654"/>
    <w:rsid w:val="0080565C"/>
    <w:rsid w:val="00805766"/>
    <w:rsid w:val="00805834"/>
    <w:rsid w:val="008058AC"/>
    <w:rsid w:val="008058CA"/>
    <w:rsid w:val="0080590B"/>
    <w:rsid w:val="008059C8"/>
    <w:rsid w:val="00805ABA"/>
    <w:rsid w:val="00805AD6"/>
    <w:rsid w:val="00805D53"/>
    <w:rsid w:val="00805D69"/>
    <w:rsid w:val="00805E0F"/>
    <w:rsid w:val="00805ECA"/>
    <w:rsid w:val="0080635A"/>
    <w:rsid w:val="008064AA"/>
    <w:rsid w:val="00806654"/>
    <w:rsid w:val="00806698"/>
    <w:rsid w:val="0080673E"/>
    <w:rsid w:val="008067B1"/>
    <w:rsid w:val="008067E0"/>
    <w:rsid w:val="008067E9"/>
    <w:rsid w:val="00806853"/>
    <w:rsid w:val="008068D4"/>
    <w:rsid w:val="00806C4F"/>
    <w:rsid w:val="008071FB"/>
    <w:rsid w:val="00807385"/>
    <w:rsid w:val="008074BB"/>
    <w:rsid w:val="0080756E"/>
    <w:rsid w:val="008076F3"/>
    <w:rsid w:val="00807AC7"/>
    <w:rsid w:val="00807C1E"/>
    <w:rsid w:val="00807D43"/>
    <w:rsid w:val="00807E8B"/>
    <w:rsid w:val="00807F3D"/>
    <w:rsid w:val="00807FEF"/>
    <w:rsid w:val="0081006C"/>
    <w:rsid w:val="008100F5"/>
    <w:rsid w:val="008100F9"/>
    <w:rsid w:val="008103FF"/>
    <w:rsid w:val="00810406"/>
    <w:rsid w:val="00810D27"/>
    <w:rsid w:val="00810D4F"/>
    <w:rsid w:val="00810FA3"/>
    <w:rsid w:val="00811222"/>
    <w:rsid w:val="00811427"/>
    <w:rsid w:val="00811565"/>
    <w:rsid w:val="008115A8"/>
    <w:rsid w:val="008117C4"/>
    <w:rsid w:val="00811911"/>
    <w:rsid w:val="008119B3"/>
    <w:rsid w:val="00811A7A"/>
    <w:rsid w:val="00811C7E"/>
    <w:rsid w:val="00811D23"/>
    <w:rsid w:val="00811EB8"/>
    <w:rsid w:val="00811EDB"/>
    <w:rsid w:val="00811F5D"/>
    <w:rsid w:val="00811F93"/>
    <w:rsid w:val="008121B6"/>
    <w:rsid w:val="0081225E"/>
    <w:rsid w:val="0081275E"/>
    <w:rsid w:val="0081289A"/>
    <w:rsid w:val="00812C2B"/>
    <w:rsid w:val="00812CD4"/>
    <w:rsid w:val="00812D79"/>
    <w:rsid w:val="00812FD0"/>
    <w:rsid w:val="008132C4"/>
    <w:rsid w:val="008134C3"/>
    <w:rsid w:val="00813554"/>
    <w:rsid w:val="00813728"/>
    <w:rsid w:val="00813938"/>
    <w:rsid w:val="0081398D"/>
    <w:rsid w:val="00813B3A"/>
    <w:rsid w:val="00813C79"/>
    <w:rsid w:val="00813EA4"/>
    <w:rsid w:val="00813F33"/>
    <w:rsid w:val="00813FC6"/>
    <w:rsid w:val="0081447C"/>
    <w:rsid w:val="008144A3"/>
    <w:rsid w:val="008144D5"/>
    <w:rsid w:val="00814542"/>
    <w:rsid w:val="00814568"/>
    <w:rsid w:val="00814586"/>
    <w:rsid w:val="0081491E"/>
    <w:rsid w:val="008149A6"/>
    <w:rsid w:val="00814B67"/>
    <w:rsid w:val="00814B94"/>
    <w:rsid w:val="00814E7B"/>
    <w:rsid w:val="00814EB3"/>
    <w:rsid w:val="00814F2F"/>
    <w:rsid w:val="00814F49"/>
    <w:rsid w:val="0081540A"/>
    <w:rsid w:val="00815611"/>
    <w:rsid w:val="00815703"/>
    <w:rsid w:val="00815709"/>
    <w:rsid w:val="0081570E"/>
    <w:rsid w:val="008157BF"/>
    <w:rsid w:val="00815892"/>
    <w:rsid w:val="008158E2"/>
    <w:rsid w:val="00815A7D"/>
    <w:rsid w:val="00815C29"/>
    <w:rsid w:val="00815D65"/>
    <w:rsid w:val="00815F31"/>
    <w:rsid w:val="00816249"/>
    <w:rsid w:val="0081641B"/>
    <w:rsid w:val="00816527"/>
    <w:rsid w:val="0081675A"/>
    <w:rsid w:val="008168F8"/>
    <w:rsid w:val="00816A02"/>
    <w:rsid w:val="00816B0F"/>
    <w:rsid w:val="00816B19"/>
    <w:rsid w:val="00816DD5"/>
    <w:rsid w:val="00816F69"/>
    <w:rsid w:val="00817054"/>
    <w:rsid w:val="008174FB"/>
    <w:rsid w:val="0081754B"/>
    <w:rsid w:val="0081755A"/>
    <w:rsid w:val="0081756F"/>
    <w:rsid w:val="00817932"/>
    <w:rsid w:val="008179A4"/>
    <w:rsid w:val="008179B5"/>
    <w:rsid w:val="00817B63"/>
    <w:rsid w:val="00817F6D"/>
    <w:rsid w:val="00820199"/>
    <w:rsid w:val="00820445"/>
    <w:rsid w:val="008207AF"/>
    <w:rsid w:val="0082082F"/>
    <w:rsid w:val="00820980"/>
    <w:rsid w:val="008209AC"/>
    <w:rsid w:val="008209CD"/>
    <w:rsid w:val="00820A2B"/>
    <w:rsid w:val="00820AF0"/>
    <w:rsid w:val="00820D22"/>
    <w:rsid w:val="008212D1"/>
    <w:rsid w:val="00821304"/>
    <w:rsid w:val="0082146C"/>
    <w:rsid w:val="008219AF"/>
    <w:rsid w:val="00821A42"/>
    <w:rsid w:val="00821CAD"/>
    <w:rsid w:val="00821D14"/>
    <w:rsid w:val="00821F16"/>
    <w:rsid w:val="00821FBF"/>
    <w:rsid w:val="00822190"/>
    <w:rsid w:val="00822205"/>
    <w:rsid w:val="0082227A"/>
    <w:rsid w:val="008223AE"/>
    <w:rsid w:val="008223DE"/>
    <w:rsid w:val="00822708"/>
    <w:rsid w:val="008227DA"/>
    <w:rsid w:val="00822865"/>
    <w:rsid w:val="00822ADD"/>
    <w:rsid w:val="00822C66"/>
    <w:rsid w:val="00822CFB"/>
    <w:rsid w:val="00822D8C"/>
    <w:rsid w:val="00823129"/>
    <w:rsid w:val="00823403"/>
    <w:rsid w:val="008235E6"/>
    <w:rsid w:val="008236D7"/>
    <w:rsid w:val="0082395D"/>
    <w:rsid w:val="00823B0A"/>
    <w:rsid w:val="00823C4A"/>
    <w:rsid w:val="00823D3A"/>
    <w:rsid w:val="00823FA3"/>
    <w:rsid w:val="0082415F"/>
    <w:rsid w:val="008241C3"/>
    <w:rsid w:val="008245A4"/>
    <w:rsid w:val="0082471B"/>
    <w:rsid w:val="00824A78"/>
    <w:rsid w:val="00824B28"/>
    <w:rsid w:val="00824CA9"/>
    <w:rsid w:val="00824CE9"/>
    <w:rsid w:val="00824DFB"/>
    <w:rsid w:val="00824E1E"/>
    <w:rsid w:val="00825121"/>
    <w:rsid w:val="0082512B"/>
    <w:rsid w:val="00825274"/>
    <w:rsid w:val="008252A3"/>
    <w:rsid w:val="0082533E"/>
    <w:rsid w:val="00825417"/>
    <w:rsid w:val="00825425"/>
    <w:rsid w:val="008256C5"/>
    <w:rsid w:val="00825739"/>
    <w:rsid w:val="0082587F"/>
    <w:rsid w:val="00825953"/>
    <w:rsid w:val="00825CFC"/>
    <w:rsid w:val="00825D7C"/>
    <w:rsid w:val="008263EA"/>
    <w:rsid w:val="00826604"/>
    <w:rsid w:val="00826A42"/>
    <w:rsid w:val="00826A73"/>
    <w:rsid w:val="00826BA3"/>
    <w:rsid w:val="00826D32"/>
    <w:rsid w:val="00826DD8"/>
    <w:rsid w:val="00826E6C"/>
    <w:rsid w:val="008273E3"/>
    <w:rsid w:val="00827449"/>
    <w:rsid w:val="00827692"/>
    <w:rsid w:val="00827709"/>
    <w:rsid w:val="008277C9"/>
    <w:rsid w:val="008278A7"/>
    <w:rsid w:val="008278A8"/>
    <w:rsid w:val="00827A49"/>
    <w:rsid w:val="00827A64"/>
    <w:rsid w:val="00827C0C"/>
    <w:rsid w:val="00827C30"/>
    <w:rsid w:val="00827CE9"/>
    <w:rsid w:val="00827F84"/>
    <w:rsid w:val="008300A8"/>
    <w:rsid w:val="00830101"/>
    <w:rsid w:val="0083048E"/>
    <w:rsid w:val="0083060C"/>
    <w:rsid w:val="00830785"/>
    <w:rsid w:val="00830847"/>
    <w:rsid w:val="008308AA"/>
    <w:rsid w:val="00830952"/>
    <w:rsid w:val="00830ABD"/>
    <w:rsid w:val="00830BD3"/>
    <w:rsid w:val="00830BDB"/>
    <w:rsid w:val="00830C17"/>
    <w:rsid w:val="00830CCD"/>
    <w:rsid w:val="00830CE1"/>
    <w:rsid w:val="00830D49"/>
    <w:rsid w:val="00830DE2"/>
    <w:rsid w:val="00830E58"/>
    <w:rsid w:val="00831030"/>
    <w:rsid w:val="00831160"/>
    <w:rsid w:val="008311E8"/>
    <w:rsid w:val="008312A6"/>
    <w:rsid w:val="0083135A"/>
    <w:rsid w:val="008313F4"/>
    <w:rsid w:val="00831551"/>
    <w:rsid w:val="00831625"/>
    <w:rsid w:val="00831679"/>
    <w:rsid w:val="00831750"/>
    <w:rsid w:val="0083187A"/>
    <w:rsid w:val="008319C4"/>
    <w:rsid w:val="00831BE6"/>
    <w:rsid w:val="00831BE9"/>
    <w:rsid w:val="00831CB6"/>
    <w:rsid w:val="00831DDD"/>
    <w:rsid w:val="00831F93"/>
    <w:rsid w:val="00831FF6"/>
    <w:rsid w:val="008323EC"/>
    <w:rsid w:val="0083241E"/>
    <w:rsid w:val="00832489"/>
    <w:rsid w:val="008326BD"/>
    <w:rsid w:val="00832948"/>
    <w:rsid w:val="00832975"/>
    <w:rsid w:val="00832A84"/>
    <w:rsid w:val="00832BD2"/>
    <w:rsid w:val="00832C99"/>
    <w:rsid w:val="00832CBD"/>
    <w:rsid w:val="00832CF2"/>
    <w:rsid w:val="00832CF3"/>
    <w:rsid w:val="00832E82"/>
    <w:rsid w:val="00833038"/>
    <w:rsid w:val="008333C8"/>
    <w:rsid w:val="008333EE"/>
    <w:rsid w:val="00833464"/>
    <w:rsid w:val="008335C5"/>
    <w:rsid w:val="008335FA"/>
    <w:rsid w:val="0083372C"/>
    <w:rsid w:val="00833779"/>
    <w:rsid w:val="00833859"/>
    <w:rsid w:val="0083392E"/>
    <w:rsid w:val="00833A31"/>
    <w:rsid w:val="00833AA4"/>
    <w:rsid w:val="00833B30"/>
    <w:rsid w:val="00833C26"/>
    <w:rsid w:val="00833CE2"/>
    <w:rsid w:val="00833F97"/>
    <w:rsid w:val="00834247"/>
    <w:rsid w:val="008342A4"/>
    <w:rsid w:val="00834340"/>
    <w:rsid w:val="0083444A"/>
    <w:rsid w:val="008348C3"/>
    <w:rsid w:val="00834C4B"/>
    <w:rsid w:val="00834D21"/>
    <w:rsid w:val="008351BF"/>
    <w:rsid w:val="0083521E"/>
    <w:rsid w:val="008352E4"/>
    <w:rsid w:val="0083540D"/>
    <w:rsid w:val="00835497"/>
    <w:rsid w:val="00835A63"/>
    <w:rsid w:val="00835A76"/>
    <w:rsid w:val="00835EE6"/>
    <w:rsid w:val="00835F91"/>
    <w:rsid w:val="00835F9E"/>
    <w:rsid w:val="00835FF2"/>
    <w:rsid w:val="00836121"/>
    <w:rsid w:val="008363B5"/>
    <w:rsid w:val="0083671E"/>
    <w:rsid w:val="00836A2A"/>
    <w:rsid w:val="00836AAE"/>
    <w:rsid w:val="00836AC7"/>
    <w:rsid w:val="00836BB8"/>
    <w:rsid w:val="00836C16"/>
    <w:rsid w:val="00836D85"/>
    <w:rsid w:val="00836E73"/>
    <w:rsid w:val="00836F71"/>
    <w:rsid w:val="008371AA"/>
    <w:rsid w:val="00837531"/>
    <w:rsid w:val="008376E2"/>
    <w:rsid w:val="008377DD"/>
    <w:rsid w:val="0083780F"/>
    <w:rsid w:val="008378D5"/>
    <w:rsid w:val="00837A39"/>
    <w:rsid w:val="00837C14"/>
    <w:rsid w:val="00837C47"/>
    <w:rsid w:val="00837C78"/>
    <w:rsid w:val="00837CB0"/>
    <w:rsid w:val="00837D8F"/>
    <w:rsid w:val="00837E89"/>
    <w:rsid w:val="00837EB8"/>
    <w:rsid w:val="00837EBA"/>
    <w:rsid w:val="00837F20"/>
    <w:rsid w:val="0084007E"/>
    <w:rsid w:val="00840261"/>
    <w:rsid w:val="008404B5"/>
    <w:rsid w:val="00840562"/>
    <w:rsid w:val="0084058B"/>
    <w:rsid w:val="00840793"/>
    <w:rsid w:val="008407B2"/>
    <w:rsid w:val="00840864"/>
    <w:rsid w:val="0084087F"/>
    <w:rsid w:val="008408C4"/>
    <w:rsid w:val="008408CA"/>
    <w:rsid w:val="00840B3B"/>
    <w:rsid w:val="00840E65"/>
    <w:rsid w:val="0084110C"/>
    <w:rsid w:val="00841297"/>
    <w:rsid w:val="008412B9"/>
    <w:rsid w:val="0084144D"/>
    <w:rsid w:val="0084145E"/>
    <w:rsid w:val="0084155A"/>
    <w:rsid w:val="00841A08"/>
    <w:rsid w:val="00841AA0"/>
    <w:rsid w:val="00841C8E"/>
    <w:rsid w:val="00841D64"/>
    <w:rsid w:val="00841D8F"/>
    <w:rsid w:val="00841DB2"/>
    <w:rsid w:val="00842034"/>
    <w:rsid w:val="0084204F"/>
    <w:rsid w:val="0084210D"/>
    <w:rsid w:val="00842277"/>
    <w:rsid w:val="0084249E"/>
    <w:rsid w:val="008424AA"/>
    <w:rsid w:val="008425C1"/>
    <w:rsid w:val="008429FA"/>
    <w:rsid w:val="00842CA1"/>
    <w:rsid w:val="00842EFF"/>
    <w:rsid w:val="00842FCD"/>
    <w:rsid w:val="00843013"/>
    <w:rsid w:val="0084304B"/>
    <w:rsid w:val="0084318F"/>
    <w:rsid w:val="008431B7"/>
    <w:rsid w:val="008432EB"/>
    <w:rsid w:val="0084338B"/>
    <w:rsid w:val="0084343C"/>
    <w:rsid w:val="008434C6"/>
    <w:rsid w:val="00843619"/>
    <w:rsid w:val="00843691"/>
    <w:rsid w:val="00843BC1"/>
    <w:rsid w:val="00843DE7"/>
    <w:rsid w:val="00843E34"/>
    <w:rsid w:val="00843F66"/>
    <w:rsid w:val="00844061"/>
    <w:rsid w:val="00844363"/>
    <w:rsid w:val="00844435"/>
    <w:rsid w:val="00844476"/>
    <w:rsid w:val="00844992"/>
    <w:rsid w:val="00844BCF"/>
    <w:rsid w:val="00844D55"/>
    <w:rsid w:val="00845051"/>
    <w:rsid w:val="008451A6"/>
    <w:rsid w:val="008452C1"/>
    <w:rsid w:val="008452DA"/>
    <w:rsid w:val="00845481"/>
    <w:rsid w:val="0084553D"/>
    <w:rsid w:val="008458A0"/>
    <w:rsid w:val="0084593A"/>
    <w:rsid w:val="00845944"/>
    <w:rsid w:val="00845BB7"/>
    <w:rsid w:val="00845EE0"/>
    <w:rsid w:val="00845F81"/>
    <w:rsid w:val="008464BD"/>
    <w:rsid w:val="00846894"/>
    <w:rsid w:val="008468B8"/>
    <w:rsid w:val="008469E1"/>
    <w:rsid w:val="00846E02"/>
    <w:rsid w:val="00846EB3"/>
    <w:rsid w:val="00847362"/>
    <w:rsid w:val="0084749A"/>
    <w:rsid w:val="0084759C"/>
    <w:rsid w:val="008476DF"/>
    <w:rsid w:val="0084780E"/>
    <w:rsid w:val="00847C40"/>
    <w:rsid w:val="00847D7B"/>
    <w:rsid w:val="00847FA2"/>
    <w:rsid w:val="00847FBA"/>
    <w:rsid w:val="00850005"/>
    <w:rsid w:val="00850310"/>
    <w:rsid w:val="00850485"/>
    <w:rsid w:val="00850491"/>
    <w:rsid w:val="00850877"/>
    <w:rsid w:val="0085088D"/>
    <w:rsid w:val="00850978"/>
    <w:rsid w:val="00850A41"/>
    <w:rsid w:val="00850C24"/>
    <w:rsid w:val="00850C75"/>
    <w:rsid w:val="00850C7D"/>
    <w:rsid w:val="00850D21"/>
    <w:rsid w:val="00850DAE"/>
    <w:rsid w:val="00850F7B"/>
    <w:rsid w:val="008510BE"/>
    <w:rsid w:val="008510D7"/>
    <w:rsid w:val="0085124D"/>
    <w:rsid w:val="00851294"/>
    <w:rsid w:val="008513D9"/>
    <w:rsid w:val="00851438"/>
    <w:rsid w:val="008518A1"/>
    <w:rsid w:val="00851C2C"/>
    <w:rsid w:val="00851E2D"/>
    <w:rsid w:val="00852146"/>
    <w:rsid w:val="008521B2"/>
    <w:rsid w:val="0085230C"/>
    <w:rsid w:val="008523CC"/>
    <w:rsid w:val="00852584"/>
    <w:rsid w:val="008525A6"/>
    <w:rsid w:val="00852B70"/>
    <w:rsid w:val="00852BAF"/>
    <w:rsid w:val="00852C00"/>
    <w:rsid w:val="00852DFD"/>
    <w:rsid w:val="00852E8B"/>
    <w:rsid w:val="0085306B"/>
    <w:rsid w:val="0085310F"/>
    <w:rsid w:val="008531B9"/>
    <w:rsid w:val="00853302"/>
    <w:rsid w:val="00853342"/>
    <w:rsid w:val="008536EB"/>
    <w:rsid w:val="008536F6"/>
    <w:rsid w:val="00853AC0"/>
    <w:rsid w:val="00854008"/>
    <w:rsid w:val="00854094"/>
    <w:rsid w:val="008540E1"/>
    <w:rsid w:val="0085416E"/>
    <w:rsid w:val="008541A7"/>
    <w:rsid w:val="008541A8"/>
    <w:rsid w:val="00854455"/>
    <w:rsid w:val="00854632"/>
    <w:rsid w:val="00854750"/>
    <w:rsid w:val="00854DD6"/>
    <w:rsid w:val="00854E32"/>
    <w:rsid w:val="00854E65"/>
    <w:rsid w:val="00854F15"/>
    <w:rsid w:val="0085508C"/>
    <w:rsid w:val="008552DA"/>
    <w:rsid w:val="00855335"/>
    <w:rsid w:val="00855502"/>
    <w:rsid w:val="00855627"/>
    <w:rsid w:val="008556F8"/>
    <w:rsid w:val="00855ABA"/>
    <w:rsid w:val="00855ACA"/>
    <w:rsid w:val="00855CB8"/>
    <w:rsid w:val="00855CFC"/>
    <w:rsid w:val="00855DD3"/>
    <w:rsid w:val="00855DDF"/>
    <w:rsid w:val="00855E25"/>
    <w:rsid w:val="00856059"/>
    <w:rsid w:val="00856222"/>
    <w:rsid w:val="00856400"/>
    <w:rsid w:val="00856475"/>
    <w:rsid w:val="00856590"/>
    <w:rsid w:val="00856FCF"/>
    <w:rsid w:val="008571BF"/>
    <w:rsid w:val="00857715"/>
    <w:rsid w:val="008578F5"/>
    <w:rsid w:val="0085793C"/>
    <w:rsid w:val="0085798B"/>
    <w:rsid w:val="00857B3F"/>
    <w:rsid w:val="00857E88"/>
    <w:rsid w:val="00857F66"/>
    <w:rsid w:val="00860000"/>
    <w:rsid w:val="0086008A"/>
    <w:rsid w:val="0086020F"/>
    <w:rsid w:val="0086034A"/>
    <w:rsid w:val="0086050C"/>
    <w:rsid w:val="0086062E"/>
    <w:rsid w:val="008606C0"/>
    <w:rsid w:val="00860760"/>
    <w:rsid w:val="00860AD4"/>
    <w:rsid w:val="00860BD5"/>
    <w:rsid w:val="00860C06"/>
    <w:rsid w:val="00860DF1"/>
    <w:rsid w:val="00861061"/>
    <w:rsid w:val="0086120A"/>
    <w:rsid w:val="00861217"/>
    <w:rsid w:val="00861241"/>
    <w:rsid w:val="00861260"/>
    <w:rsid w:val="008613CC"/>
    <w:rsid w:val="008617BC"/>
    <w:rsid w:val="00861AE6"/>
    <w:rsid w:val="00861C2F"/>
    <w:rsid w:val="00861DF2"/>
    <w:rsid w:val="00861E64"/>
    <w:rsid w:val="00861F4C"/>
    <w:rsid w:val="00861FCB"/>
    <w:rsid w:val="0086206B"/>
    <w:rsid w:val="008622D7"/>
    <w:rsid w:val="008623B2"/>
    <w:rsid w:val="00862A8A"/>
    <w:rsid w:val="00862ADC"/>
    <w:rsid w:val="00862ADF"/>
    <w:rsid w:val="00862BFB"/>
    <w:rsid w:val="00862BFF"/>
    <w:rsid w:val="00862C9D"/>
    <w:rsid w:val="0086323F"/>
    <w:rsid w:val="00863263"/>
    <w:rsid w:val="008632F1"/>
    <w:rsid w:val="008635CD"/>
    <w:rsid w:val="00863623"/>
    <w:rsid w:val="00863AB4"/>
    <w:rsid w:val="00863BB8"/>
    <w:rsid w:val="00863C85"/>
    <w:rsid w:val="00863CC9"/>
    <w:rsid w:val="00863E6D"/>
    <w:rsid w:val="00863F5D"/>
    <w:rsid w:val="00864061"/>
    <w:rsid w:val="00864073"/>
    <w:rsid w:val="008641C1"/>
    <w:rsid w:val="008641C6"/>
    <w:rsid w:val="0086437D"/>
    <w:rsid w:val="00864549"/>
    <w:rsid w:val="008648F3"/>
    <w:rsid w:val="00864AC6"/>
    <w:rsid w:val="00864BE4"/>
    <w:rsid w:val="00864CED"/>
    <w:rsid w:val="00864E55"/>
    <w:rsid w:val="00864E70"/>
    <w:rsid w:val="00864E99"/>
    <w:rsid w:val="00864F8E"/>
    <w:rsid w:val="0086508D"/>
    <w:rsid w:val="00865311"/>
    <w:rsid w:val="008653FA"/>
    <w:rsid w:val="00865490"/>
    <w:rsid w:val="00865656"/>
    <w:rsid w:val="00865911"/>
    <w:rsid w:val="0086597F"/>
    <w:rsid w:val="008659F0"/>
    <w:rsid w:val="00865AF8"/>
    <w:rsid w:val="00865DFD"/>
    <w:rsid w:val="00865E9E"/>
    <w:rsid w:val="00865F36"/>
    <w:rsid w:val="008660D0"/>
    <w:rsid w:val="00866124"/>
    <w:rsid w:val="00866143"/>
    <w:rsid w:val="00866409"/>
    <w:rsid w:val="008664C5"/>
    <w:rsid w:val="00866590"/>
    <w:rsid w:val="00866788"/>
    <w:rsid w:val="00866846"/>
    <w:rsid w:val="00866A48"/>
    <w:rsid w:val="00866B4C"/>
    <w:rsid w:val="00866D89"/>
    <w:rsid w:val="00866FBE"/>
    <w:rsid w:val="00867040"/>
    <w:rsid w:val="00867249"/>
    <w:rsid w:val="00867261"/>
    <w:rsid w:val="008672EF"/>
    <w:rsid w:val="008673A9"/>
    <w:rsid w:val="00867896"/>
    <w:rsid w:val="008679F3"/>
    <w:rsid w:val="00867AA2"/>
    <w:rsid w:val="00867E02"/>
    <w:rsid w:val="00867E7A"/>
    <w:rsid w:val="00870076"/>
    <w:rsid w:val="00870283"/>
    <w:rsid w:val="00870292"/>
    <w:rsid w:val="0087029F"/>
    <w:rsid w:val="00870328"/>
    <w:rsid w:val="00870334"/>
    <w:rsid w:val="0087034F"/>
    <w:rsid w:val="00870361"/>
    <w:rsid w:val="008703D7"/>
    <w:rsid w:val="008705CD"/>
    <w:rsid w:val="00870827"/>
    <w:rsid w:val="008708CC"/>
    <w:rsid w:val="00870D82"/>
    <w:rsid w:val="00871110"/>
    <w:rsid w:val="00871277"/>
    <w:rsid w:val="0087127D"/>
    <w:rsid w:val="00871311"/>
    <w:rsid w:val="008713AB"/>
    <w:rsid w:val="00871567"/>
    <w:rsid w:val="00871590"/>
    <w:rsid w:val="008716E2"/>
    <w:rsid w:val="00871831"/>
    <w:rsid w:val="008719AC"/>
    <w:rsid w:val="00871A69"/>
    <w:rsid w:val="00871C49"/>
    <w:rsid w:val="00871CF7"/>
    <w:rsid w:val="00871EE8"/>
    <w:rsid w:val="00871F86"/>
    <w:rsid w:val="00871FE2"/>
    <w:rsid w:val="008720E7"/>
    <w:rsid w:val="00872201"/>
    <w:rsid w:val="0087250A"/>
    <w:rsid w:val="0087256D"/>
    <w:rsid w:val="0087266C"/>
    <w:rsid w:val="008726CA"/>
    <w:rsid w:val="00872B1D"/>
    <w:rsid w:val="00872B3F"/>
    <w:rsid w:val="00872B40"/>
    <w:rsid w:val="00872F53"/>
    <w:rsid w:val="00872F6F"/>
    <w:rsid w:val="008731AF"/>
    <w:rsid w:val="0087325F"/>
    <w:rsid w:val="00873291"/>
    <w:rsid w:val="008733E9"/>
    <w:rsid w:val="00873430"/>
    <w:rsid w:val="008738E6"/>
    <w:rsid w:val="008739C6"/>
    <w:rsid w:val="00873A79"/>
    <w:rsid w:val="00873AC0"/>
    <w:rsid w:val="00873D31"/>
    <w:rsid w:val="00874078"/>
    <w:rsid w:val="008740BC"/>
    <w:rsid w:val="008740C7"/>
    <w:rsid w:val="008740ED"/>
    <w:rsid w:val="00874118"/>
    <w:rsid w:val="0087414F"/>
    <w:rsid w:val="00874190"/>
    <w:rsid w:val="00874453"/>
    <w:rsid w:val="00874465"/>
    <w:rsid w:val="00874881"/>
    <w:rsid w:val="008748A4"/>
    <w:rsid w:val="00874BB8"/>
    <w:rsid w:val="00874C0C"/>
    <w:rsid w:val="00875096"/>
    <w:rsid w:val="008750EA"/>
    <w:rsid w:val="0087547C"/>
    <w:rsid w:val="008756EC"/>
    <w:rsid w:val="0087573B"/>
    <w:rsid w:val="0087583B"/>
    <w:rsid w:val="00875842"/>
    <w:rsid w:val="008758BD"/>
    <w:rsid w:val="00875A57"/>
    <w:rsid w:val="00875DD9"/>
    <w:rsid w:val="00875F21"/>
    <w:rsid w:val="00875FD6"/>
    <w:rsid w:val="00875FDB"/>
    <w:rsid w:val="00876111"/>
    <w:rsid w:val="008761D1"/>
    <w:rsid w:val="00876218"/>
    <w:rsid w:val="0087626C"/>
    <w:rsid w:val="0087682D"/>
    <w:rsid w:val="0087687E"/>
    <w:rsid w:val="0087690E"/>
    <w:rsid w:val="00876998"/>
    <w:rsid w:val="00876B79"/>
    <w:rsid w:val="00876C71"/>
    <w:rsid w:val="00876D9D"/>
    <w:rsid w:val="00876FBA"/>
    <w:rsid w:val="008771F8"/>
    <w:rsid w:val="0087740C"/>
    <w:rsid w:val="0087750F"/>
    <w:rsid w:val="00877849"/>
    <w:rsid w:val="0087788D"/>
    <w:rsid w:val="00877993"/>
    <w:rsid w:val="00877A37"/>
    <w:rsid w:val="00877BA8"/>
    <w:rsid w:val="00877C01"/>
    <w:rsid w:val="00877F86"/>
    <w:rsid w:val="00880004"/>
    <w:rsid w:val="00880122"/>
    <w:rsid w:val="00880195"/>
    <w:rsid w:val="0088030E"/>
    <w:rsid w:val="00880317"/>
    <w:rsid w:val="00880348"/>
    <w:rsid w:val="00880451"/>
    <w:rsid w:val="00880B8E"/>
    <w:rsid w:val="00880C41"/>
    <w:rsid w:val="00880CBE"/>
    <w:rsid w:val="00880F08"/>
    <w:rsid w:val="00880F2A"/>
    <w:rsid w:val="00880F8D"/>
    <w:rsid w:val="008810EA"/>
    <w:rsid w:val="008812E4"/>
    <w:rsid w:val="008819CA"/>
    <w:rsid w:val="00881BD2"/>
    <w:rsid w:val="00881D0D"/>
    <w:rsid w:val="00881DCA"/>
    <w:rsid w:val="00881F3F"/>
    <w:rsid w:val="00882151"/>
    <w:rsid w:val="0088236B"/>
    <w:rsid w:val="00882393"/>
    <w:rsid w:val="008826D3"/>
    <w:rsid w:val="008826EE"/>
    <w:rsid w:val="00882760"/>
    <w:rsid w:val="008829FC"/>
    <w:rsid w:val="00882A74"/>
    <w:rsid w:val="00882D3A"/>
    <w:rsid w:val="008831B0"/>
    <w:rsid w:val="00883273"/>
    <w:rsid w:val="008833CC"/>
    <w:rsid w:val="008834D8"/>
    <w:rsid w:val="00883578"/>
    <w:rsid w:val="00883663"/>
    <w:rsid w:val="00883665"/>
    <w:rsid w:val="008837D5"/>
    <w:rsid w:val="00883882"/>
    <w:rsid w:val="008838C4"/>
    <w:rsid w:val="0088399F"/>
    <w:rsid w:val="00883AF5"/>
    <w:rsid w:val="00883B4E"/>
    <w:rsid w:val="00883DC8"/>
    <w:rsid w:val="00883DD2"/>
    <w:rsid w:val="00883F2D"/>
    <w:rsid w:val="00883FA5"/>
    <w:rsid w:val="0088407B"/>
    <w:rsid w:val="0088444B"/>
    <w:rsid w:val="0088459D"/>
    <w:rsid w:val="0088471B"/>
    <w:rsid w:val="00884852"/>
    <w:rsid w:val="008848BB"/>
    <w:rsid w:val="008848EC"/>
    <w:rsid w:val="00884FEF"/>
    <w:rsid w:val="0088506B"/>
    <w:rsid w:val="00885082"/>
    <w:rsid w:val="008853A0"/>
    <w:rsid w:val="0088540E"/>
    <w:rsid w:val="00885472"/>
    <w:rsid w:val="008854A5"/>
    <w:rsid w:val="008855F6"/>
    <w:rsid w:val="0088581F"/>
    <w:rsid w:val="0088591C"/>
    <w:rsid w:val="00885A43"/>
    <w:rsid w:val="00885B2F"/>
    <w:rsid w:val="00885E57"/>
    <w:rsid w:val="00885E99"/>
    <w:rsid w:val="00885F8C"/>
    <w:rsid w:val="008861C1"/>
    <w:rsid w:val="0088621F"/>
    <w:rsid w:val="0088625A"/>
    <w:rsid w:val="00886276"/>
    <w:rsid w:val="0088630B"/>
    <w:rsid w:val="0088636E"/>
    <w:rsid w:val="008863DE"/>
    <w:rsid w:val="00886639"/>
    <w:rsid w:val="008866DC"/>
    <w:rsid w:val="00886860"/>
    <w:rsid w:val="00886B6A"/>
    <w:rsid w:val="00886BEC"/>
    <w:rsid w:val="00886F83"/>
    <w:rsid w:val="00887037"/>
    <w:rsid w:val="008872B8"/>
    <w:rsid w:val="00887335"/>
    <w:rsid w:val="008876AE"/>
    <w:rsid w:val="0088784B"/>
    <w:rsid w:val="00887888"/>
    <w:rsid w:val="00887899"/>
    <w:rsid w:val="008878D9"/>
    <w:rsid w:val="00887B53"/>
    <w:rsid w:val="00887D25"/>
    <w:rsid w:val="00887D40"/>
    <w:rsid w:val="00887F7E"/>
    <w:rsid w:val="008901CA"/>
    <w:rsid w:val="00890475"/>
    <w:rsid w:val="008908F3"/>
    <w:rsid w:val="0089091D"/>
    <w:rsid w:val="00890926"/>
    <w:rsid w:val="00890984"/>
    <w:rsid w:val="00890CAC"/>
    <w:rsid w:val="00890D29"/>
    <w:rsid w:val="00890FDE"/>
    <w:rsid w:val="00891096"/>
    <w:rsid w:val="008911DC"/>
    <w:rsid w:val="008911E5"/>
    <w:rsid w:val="008917CB"/>
    <w:rsid w:val="0089187D"/>
    <w:rsid w:val="008919E3"/>
    <w:rsid w:val="00891AF2"/>
    <w:rsid w:val="00891AFC"/>
    <w:rsid w:val="00891B7D"/>
    <w:rsid w:val="00891B84"/>
    <w:rsid w:val="00892081"/>
    <w:rsid w:val="0089209D"/>
    <w:rsid w:val="00892260"/>
    <w:rsid w:val="00892303"/>
    <w:rsid w:val="0089255F"/>
    <w:rsid w:val="00892774"/>
    <w:rsid w:val="00892783"/>
    <w:rsid w:val="00892859"/>
    <w:rsid w:val="00892AA9"/>
    <w:rsid w:val="00892AF3"/>
    <w:rsid w:val="00892C62"/>
    <w:rsid w:val="00892CBC"/>
    <w:rsid w:val="00892D14"/>
    <w:rsid w:val="00892D2E"/>
    <w:rsid w:val="00892EBE"/>
    <w:rsid w:val="00893742"/>
    <w:rsid w:val="008938D2"/>
    <w:rsid w:val="00893969"/>
    <w:rsid w:val="008939B2"/>
    <w:rsid w:val="00893A92"/>
    <w:rsid w:val="00893AE6"/>
    <w:rsid w:val="00893B0A"/>
    <w:rsid w:val="00893DBB"/>
    <w:rsid w:val="00893DD9"/>
    <w:rsid w:val="00893E12"/>
    <w:rsid w:val="00893E1D"/>
    <w:rsid w:val="008940C4"/>
    <w:rsid w:val="0089413D"/>
    <w:rsid w:val="008942E2"/>
    <w:rsid w:val="008944D0"/>
    <w:rsid w:val="008944E7"/>
    <w:rsid w:val="008944FB"/>
    <w:rsid w:val="00894541"/>
    <w:rsid w:val="008945EB"/>
    <w:rsid w:val="0089487D"/>
    <w:rsid w:val="008948CF"/>
    <w:rsid w:val="00894CC5"/>
    <w:rsid w:val="00894E6E"/>
    <w:rsid w:val="00894F2E"/>
    <w:rsid w:val="00895258"/>
    <w:rsid w:val="0089535D"/>
    <w:rsid w:val="0089576F"/>
    <w:rsid w:val="00895A4C"/>
    <w:rsid w:val="00895B2D"/>
    <w:rsid w:val="00895CD4"/>
    <w:rsid w:val="00895D41"/>
    <w:rsid w:val="00895F09"/>
    <w:rsid w:val="008960CC"/>
    <w:rsid w:val="00896133"/>
    <w:rsid w:val="008962E1"/>
    <w:rsid w:val="008963EF"/>
    <w:rsid w:val="00896664"/>
    <w:rsid w:val="00896755"/>
    <w:rsid w:val="00896D26"/>
    <w:rsid w:val="00896D55"/>
    <w:rsid w:val="00896DE1"/>
    <w:rsid w:val="00896DF8"/>
    <w:rsid w:val="00897553"/>
    <w:rsid w:val="008976FF"/>
    <w:rsid w:val="00897752"/>
    <w:rsid w:val="008978D8"/>
    <w:rsid w:val="00897957"/>
    <w:rsid w:val="008979D7"/>
    <w:rsid w:val="008A0005"/>
    <w:rsid w:val="008A00AD"/>
    <w:rsid w:val="008A0296"/>
    <w:rsid w:val="008A0326"/>
    <w:rsid w:val="008A052C"/>
    <w:rsid w:val="008A0631"/>
    <w:rsid w:val="008A0926"/>
    <w:rsid w:val="008A0979"/>
    <w:rsid w:val="008A0981"/>
    <w:rsid w:val="008A099C"/>
    <w:rsid w:val="008A0AA8"/>
    <w:rsid w:val="008A0B57"/>
    <w:rsid w:val="008A0B5E"/>
    <w:rsid w:val="008A0E6F"/>
    <w:rsid w:val="008A0FD5"/>
    <w:rsid w:val="008A0FEE"/>
    <w:rsid w:val="008A1037"/>
    <w:rsid w:val="008A11A6"/>
    <w:rsid w:val="008A14D4"/>
    <w:rsid w:val="008A16D6"/>
    <w:rsid w:val="008A16E7"/>
    <w:rsid w:val="008A1914"/>
    <w:rsid w:val="008A19B3"/>
    <w:rsid w:val="008A1B81"/>
    <w:rsid w:val="008A1DC5"/>
    <w:rsid w:val="008A23FA"/>
    <w:rsid w:val="008A240F"/>
    <w:rsid w:val="008A26A6"/>
    <w:rsid w:val="008A2732"/>
    <w:rsid w:val="008A2AA3"/>
    <w:rsid w:val="008A2CEE"/>
    <w:rsid w:val="008A2E32"/>
    <w:rsid w:val="008A2F06"/>
    <w:rsid w:val="008A3028"/>
    <w:rsid w:val="008A30D6"/>
    <w:rsid w:val="008A31CD"/>
    <w:rsid w:val="008A321E"/>
    <w:rsid w:val="008A32AE"/>
    <w:rsid w:val="008A353E"/>
    <w:rsid w:val="008A3556"/>
    <w:rsid w:val="008A3B78"/>
    <w:rsid w:val="008A3BFC"/>
    <w:rsid w:val="008A3C23"/>
    <w:rsid w:val="008A3C53"/>
    <w:rsid w:val="008A3C5A"/>
    <w:rsid w:val="008A3DA0"/>
    <w:rsid w:val="008A3E53"/>
    <w:rsid w:val="008A3EB1"/>
    <w:rsid w:val="008A3FD8"/>
    <w:rsid w:val="008A4256"/>
    <w:rsid w:val="008A4268"/>
    <w:rsid w:val="008A42D7"/>
    <w:rsid w:val="008A42E2"/>
    <w:rsid w:val="008A472B"/>
    <w:rsid w:val="008A4751"/>
    <w:rsid w:val="008A47EC"/>
    <w:rsid w:val="008A4873"/>
    <w:rsid w:val="008A4B22"/>
    <w:rsid w:val="008A5289"/>
    <w:rsid w:val="008A53D9"/>
    <w:rsid w:val="008A54F2"/>
    <w:rsid w:val="008A55CE"/>
    <w:rsid w:val="008A58B9"/>
    <w:rsid w:val="008A5AA8"/>
    <w:rsid w:val="008A5AF2"/>
    <w:rsid w:val="008A5B1A"/>
    <w:rsid w:val="008A5C04"/>
    <w:rsid w:val="008A5D8D"/>
    <w:rsid w:val="008A5E0A"/>
    <w:rsid w:val="008A6283"/>
    <w:rsid w:val="008A6542"/>
    <w:rsid w:val="008A6BCC"/>
    <w:rsid w:val="008A6C17"/>
    <w:rsid w:val="008A6CAF"/>
    <w:rsid w:val="008A6CF7"/>
    <w:rsid w:val="008A6CFD"/>
    <w:rsid w:val="008A6D5E"/>
    <w:rsid w:val="008A6DDF"/>
    <w:rsid w:val="008A7289"/>
    <w:rsid w:val="008A74FC"/>
    <w:rsid w:val="008A7633"/>
    <w:rsid w:val="008A7729"/>
    <w:rsid w:val="008A7893"/>
    <w:rsid w:val="008A79DB"/>
    <w:rsid w:val="008A7A47"/>
    <w:rsid w:val="008A7B93"/>
    <w:rsid w:val="008A7E32"/>
    <w:rsid w:val="008B0420"/>
    <w:rsid w:val="008B04C3"/>
    <w:rsid w:val="008B056C"/>
    <w:rsid w:val="008B088E"/>
    <w:rsid w:val="008B0893"/>
    <w:rsid w:val="008B0945"/>
    <w:rsid w:val="008B0B8C"/>
    <w:rsid w:val="008B1134"/>
    <w:rsid w:val="008B1285"/>
    <w:rsid w:val="008B1384"/>
    <w:rsid w:val="008B1538"/>
    <w:rsid w:val="008B17D6"/>
    <w:rsid w:val="008B18C9"/>
    <w:rsid w:val="008B1B7A"/>
    <w:rsid w:val="008B1C68"/>
    <w:rsid w:val="008B1E78"/>
    <w:rsid w:val="008B2128"/>
    <w:rsid w:val="008B21DD"/>
    <w:rsid w:val="008B24FB"/>
    <w:rsid w:val="008B2531"/>
    <w:rsid w:val="008B25C3"/>
    <w:rsid w:val="008B27A4"/>
    <w:rsid w:val="008B2877"/>
    <w:rsid w:val="008B2AD5"/>
    <w:rsid w:val="008B2B5F"/>
    <w:rsid w:val="008B2BD1"/>
    <w:rsid w:val="008B2DDE"/>
    <w:rsid w:val="008B34DA"/>
    <w:rsid w:val="008B34FE"/>
    <w:rsid w:val="008B374D"/>
    <w:rsid w:val="008B398B"/>
    <w:rsid w:val="008B39E4"/>
    <w:rsid w:val="008B39F5"/>
    <w:rsid w:val="008B3A8E"/>
    <w:rsid w:val="008B3AE8"/>
    <w:rsid w:val="008B40C3"/>
    <w:rsid w:val="008B40EF"/>
    <w:rsid w:val="008B4163"/>
    <w:rsid w:val="008B4599"/>
    <w:rsid w:val="008B45EA"/>
    <w:rsid w:val="008B4698"/>
    <w:rsid w:val="008B47E6"/>
    <w:rsid w:val="008B4AE3"/>
    <w:rsid w:val="008B4EE2"/>
    <w:rsid w:val="008B504D"/>
    <w:rsid w:val="008B53B6"/>
    <w:rsid w:val="008B5459"/>
    <w:rsid w:val="008B5784"/>
    <w:rsid w:val="008B5C41"/>
    <w:rsid w:val="008B5F3F"/>
    <w:rsid w:val="008B5FA7"/>
    <w:rsid w:val="008B6050"/>
    <w:rsid w:val="008B60D9"/>
    <w:rsid w:val="008B61FF"/>
    <w:rsid w:val="008B631F"/>
    <w:rsid w:val="008B63DB"/>
    <w:rsid w:val="008B6557"/>
    <w:rsid w:val="008B65A2"/>
    <w:rsid w:val="008B6773"/>
    <w:rsid w:val="008B68D5"/>
    <w:rsid w:val="008B68F4"/>
    <w:rsid w:val="008B693A"/>
    <w:rsid w:val="008B6AE9"/>
    <w:rsid w:val="008B6AFC"/>
    <w:rsid w:val="008B6BB8"/>
    <w:rsid w:val="008B6D09"/>
    <w:rsid w:val="008B6E04"/>
    <w:rsid w:val="008B6F2C"/>
    <w:rsid w:val="008B6FCD"/>
    <w:rsid w:val="008B7052"/>
    <w:rsid w:val="008B70CF"/>
    <w:rsid w:val="008B712F"/>
    <w:rsid w:val="008B7236"/>
    <w:rsid w:val="008B768F"/>
    <w:rsid w:val="008B785F"/>
    <w:rsid w:val="008B7888"/>
    <w:rsid w:val="008B78B6"/>
    <w:rsid w:val="008B7B8C"/>
    <w:rsid w:val="008B7C93"/>
    <w:rsid w:val="008B7D54"/>
    <w:rsid w:val="008B7D8E"/>
    <w:rsid w:val="008B7E45"/>
    <w:rsid w:val="008B7F61"/>
    <w:rsid w:val="008C00B7"/>
    <w:rsid w:val="008C0191"/>
    <w:rsid w:val="008C01AC"/>
    <w:rsid w:val="008C01F1"/>
    <w:rsid w:val="008C03E8"/>
    <w:rsid w:val="008C06A4"/>
    <w:rsid w:val="008C0947"/>
    <w:rsid w:val="008C0A1A"/>
    <w:rsid w:val="008C0C2E"/>
    <w:rsid w:val="008C0CE8"/>
    <w:rsid w:val="008C0FCC"/>
    <w:rsid w:val="008C1084"/>
    <w:rsid w:val="008C120F"/>
    <w:rsid w:val="008C1250"/>
    <w:rsid w:val="008C1284"/>
    <w:rsid w:val="008C12C3"/>
    <w:rsid w:val="008C12E5"/>
    <w:rsid w:val="008C13E9"/>
    <w:rsid w:val="008C1454"/>
    <w:rsid w:val="008C14C9"/>
    <w:rsid w:val="008C1515"/>
    <w:rsid w:val="008C16D4"/>
    <w:rsid w:val="008C1816"/>
    <w:rsid w:val="008C18FB"/>
    <w:rsid w:val="008C19BF"/>
    <w:rsid w:val="008C1BCD"/>
    <w:rsid w:val="008C1DE3"/>
    <w:rsid w:val="008C1F98"/>
    <w:rsid w:val="008C1FD0"/>
    <w:rsid w:val="008C2082"/>
    <w:rsid w:val="008C218C"/>
    <w:rsid w:val="008C2525"/>
    <w:rsid w:val="008C265C"/>
    <w:rsid w:val="008C26CC"/>
    <w:rsid w:val="008C2721"/>
    <w:rsid w:val="008C2798"/>
    <w:rsid w:val="008C2B1F"/>
    <w:rsid w:val="008C2D03"/>
    <w:rsid w:val="008C2D1F"/>
    <w:rsid w:val="008C2D73"/>
    <w:rsid w:val="008C2E45"/>
    <w:rsid w:val="008C2F2C"/>
    <w:rsid w:val="008C31E1"/>
    <w:rsid w:val="008C33E7"/>
    <w:rsid w:val="008C3530"/>
    <w:rsid w:val="008C3772"/>
    <w:rsid w:val="008C37D8"/>
    <w:rsid w:val="008C38C4"/>
    <w:rsid w:val="008C38F2"/>
    <w:rsid w:val="008C394F"/>
    <w:rsid w:val="008C39DC"/>
    <w:rsid w:val="008C3CDA"/>
    <w:rsid w:val="008C401F"/>
    <w:rsid w:val="008C409C"/>
    <w:rsid w:val="008C4199"/>
    <w:rsid w:val="008C439B"/>
    <w:rsid w:val="008C44A4"/>
    <w:rsid w:val="008C44C9"/>
    <w:rsid w:val="008C45A0"/>
    <w:rsid w:val="008C45ED"/>
    <w:rsid w:val="008C4613"/>
    <w:rsid w:val="008C465C"/>
    <w:rsid w:val="008C4712"/>
    <w:rsid w:val="008C47B4"/>
    <w:rsid w:val="008C47CA"/>
    <w:rsid w:val="008C486B"/>
    <w:rsid w:val="008C496A"/>
    <w:rsid w:val="008C49D7"/>
    <w:rsid w:val="008C4E22"/>
    <w:rsid w:val="008C4F89"/>
    <w:rsid w:val="008C506D"/>
    <w:rsid w:val="008C530C"/>
    <w:rsid w:val="008C532B"/>
    <w:rsid w:val="008C536D"/>
    <w:rsid w:val="008C5739"/>
    <w:rsid w:val="008C574C"/>
    <w:rsid w:val="008C5843"/>
    <w:rsid w:val="008C5A08"/>
    <w:rsid w:val="008C5A68"/>
    <w:rsid w:val="008C5F9F"/>
    <w:rsid w:val="008C6069"/>
    <w:rsid w:val="008C608F"/>
    <w:rsid w:val="008C6138"/>
    <w:rsid w:val="008C638F"/>
    <w:rsid w:val="008C648B"/>
    <w:rsid w:val="008C649C"/>
    <w:rsid w:val="008C657B"/>
    <w:rsid w:val="008C660C"/>
    <w:rsid w:val="008C66AB"/>
    <w:rsid w:val="008C68A8"/>
    <w:rsid w:val="008C68C8"/>
    <w:rsid w:val="008C6934"/>
    <w:rsid w:val="008C6B49"/>
    <w:rsid w:val="008C6F63"/>
    <w:rsid w:val="008C70F5"/>
    <w:rsid w:val="008C77B7"/>
    <w:rsid w:val="008C7809"/>
    <w:rsid w:val="008C782B"/>
    <w:rsid w:val="008C7A43"/>
    <w:rsid w:val="008C7BD8"/>
    <w:rsid w:val="008D0027"/>
    <w:rsid w:val="008D00C2"/>
    <w:rsid w:val="008D063D"/>
    <w:rsid w:val="008D077C"/>
    <w:rsid w:val="008D08F6"/>
    <w:rsid w:val="008D0A4F"/>
    <w:rsid w:val="008D0A56"/>
    <w:rsid w:val="008D0A7C"/>
    <w:rsid w:val="008D0BA6"/>
    <w:rsid w:val="008D0D68"/>
    <w:rsid w:val="008D0DDE"/>
    <w:rsid w:val="008D0F23"/>
    <w:rsid w:val="008D0F77"/>
    <w:rsid w:val="008D0FC1"/>
    <w:rsid w:val="008D145E"/>
    <w:rsid w:val="008D14CA"/>
    <w:rsid w:val="008D1549"/>
    <w:rsid w:val="008D167A"/>
    <w:rsid w:val="008D17CD"/>
    <w:rsid w:val="008D17F3"/>
    <w:rsid w:val="008D1836"/>
    <w:rsid w:val="008D1850"/>
    <w:rsid w:val="008D1934"/>
    <w:rsid w:val="008D1BD9"/>
    <w:rsid w:val="008D1C60"/>
    <w:rsid w:val="008D1C78"/>
    <w:rsid w:val="008D1EC2"/>
    <w:rsid w:val="008D1FE7"/>
    <w:rsid w:val="008D2114"/>
    <w:rsid w:val="008D214F"/>
    <w:rsid w:val="008D2240"/>
    <w:rsid w:val="008D22C4"/>
    <w:rsid w:val="008D22E1"/>
    <w:rsid w:val="008D2406"/>
    <w:rsid w:val="008D2498"/>
    <w:rsid w:val="008D27D4"/>
    <w:rsid w:val="008D2A68"/>
    <w:rsid w:val="008D2B55"/>
    <w:rsid w:val="008D2BC3"/>
    <w:rsid w:val="008D2BCD"/>
    <w:rsid w:val="008D2CDC"/>
    <w:rsid w:val="008D2E22"/>
    <w:rsid w:val="008D2E87"/>
    <w:rsid w:val="008D2EB2"/>
    <w:rsid w:val="008D2EEB"/>
    <w:rsid w:val="008D305C"/>
    <w:rsid w:val="008D307A"/>
    <w:rsid w:val="008D32FE"/>
    <w:rsid w:val="008D33D9"/>
    <w:rsid w:val="008D3649"/>
    <w:rsid w:val="008D37D3"/>
    <w:rsid w:val="008D382B"/>
    <w:rsid w:val="008D3A07"/>
    <w:rsid w:val="008D3A1D"/>
    <w:rsid w:val="008D3AA8"/>
    <w:rsid w:val="008D3ACA"/>
    <w:rsid w:val="008D3B3E"/>
    <w:rsid w:val="008D3B60"/>
    <w:rsid w:val="008D3D67"/>
    <w:rsid w:val="008D3E05"/>
    <w:rsid w:val="008D40B7"/>
    <w:rsid w:val="008D417F"/>
    <w:rsid w:val="008D44CF"/>
    <w:rsid w:val="008D469D"/>
    <w:rsid w:val="008D4A36"/>
    <w:rsid w:val="008D4A95"/>
    <w:rsid w:val="008D5040"/>
    <w:rsid w:val="008D5085"/>
    <w:rsid w:val="008D5125"/>
    <w:rsid w:val="008D51C2"/>
    <w:rsid w:val="008D5233"/>
    <w:rsid w:val="008D5562"/>
    <w:rsid w:val="008D5567"/>
    <w:rsid w:val="008D5606"/>
    <w:rsid w:val="008D56CD"/>
    <w:rsid w:val="008D5871"/>
    <w:rsid w:val="008D5906"/>
    <w:rsid w:val="008D5A94"/>
    <w:rsid w:val="008D5D64"/>
    <w:rsid w:val="008D5DAA"/>
    <w:rsid w:val="008D60C3"/>
    <w:rsid w:val="008D6136"/>
    <w:rsid w:val="008D630E"/>
    <w:rsid w:val="008D6371"/>
    <w:rsid w:val="008D64CC"/>
    <w:rsid w:val="008D65E4"/>
    <w:rsid w:val="008D68B1"/>
    <w:rsid w:val="008D6949"/>
    <w:rsid w:val="008D6A35"/>
    <w:rsid w:val="008D6C7F"/>
    <w:rsid w:val="008D6D01"/>
    <w:rsid w:val="008D6DE5"/>
    <w:rsid w:val="008D70CB"/>
    <w:rsid w:val="008D70CD"/>
    <w:rsid w:val="008D76B6"/>
    <w:rsid w:val="008D7723"/>
    <w:rsid w:val="008D7BB5"/>
    <w:rsid w:val="008D7BC3"/>
    <w:rsid w:val="008D7CC6"/>
    <w:rsid w:val="008D7D59"/>
    <w:rsid w:val="008D7D6E"/>
    <w:rsid w:val="008D7F0F"/>
    <w:rsid w:val="008E005F"/>
    <w:rsid w:val="008E022D"/>
    <w:rsid w:val="008E0312"/>
    <w:rsid w:val="008E031A"/>
    <w:rsid w:val="008E03BA"/>
    <w:rsid w:val="008E047E"/>
    <w:rsid w:val="008E04F0"/>
    <w:rsid w:val="008E0766"/>
    <w:rsid w:val="008E0881"/>
    <w:rsid w:val="008E0984"/>
    <w:rsid w:val="008E0F57"/>
    <w:rsid w:val="008E0FBC"/>
    <w:rsid w:val="008E11CA"/>
    <w:rsid w:val="008E1239"/>
    <w:rsid w:val="008E14AD"/>
    <w:rsid w:val="008E14F0"/>
    <w:rsid w:val="008E1700"/>
    <w:rsid w:val="008E17E1"/>
    <w:rsid w:val="008E1822"/>
    <w:rsid w:val="008E1C3F"/>
    <w:rsid w:val="008E1D0F"/>
    <w:rsid w:val="008E1E42"/>
    <w:rsid w:val="008E1E80"/>
    <w:rsid w:val="008E1EDB"/>
    <w:rsid w:val="008E1FEB"/>
    <w:rsid w:val="008E2534"/>
    <w:rsid w:val="008E27DD"/>
    <w:rsid w:val="008E2901"/>
    <w:rsid w:val="008E29CC"/>
    <w:rsid w:val="008E2A4F"/>
    <w:rsid w:val="008E2BE1"/>
    <w:rsid w:val="008E305C"/>
    <w:rsid w:val="008E313B"/>
    <w:rsid w:val="008E34BB"/>
    <w:rsid w:val="008E36AA"/>
    <w:rsid w:val="008E38A6"/>
    <w:rsid w:val="008E390A"/>
    <w:rsid w:val="008E3A74"/>
    <w:rsid w:val="008E3BF2"/>
    <w:rsid w:val="008E3C8A"/>
    <w:rsid w:val="008E3FE6"/>
    <w:rsid w:val="008E4094"/>
    <w:rsid w:val="008E40D5"/>
    <w:rsid w:val="008E4320"/>
    <w:rsid w:val="008E442E"/>
    <w:rsid w:val="008E4535"/>
    <w:rsid w:val="008E49CC"/>
    <w:rsid w:val="008E4D63"/>
    <w:rsid w:val="008E4EB6"/>
    <w:rsid w:val="008E4EC0"/>
    <w:rsid w:val="008E51DA"/>
    <w:rsid w:val="008E51F5"/>
    <w:rsid w:val="008E547A"/>
    <w:rsid w:val="008E57DF"/>
    <w:rsid w:val="008E587F"/>
    <w:rsid w:val="008E58A7"/>
    <w:rsid w:val="008E5951"/>
    <w:rsid w:val="008E5AB0"/>
    <w:rsid w:val="008E5CB6"/>
    <w:rsid w:val="008E5E9B"/>
    <w:rsid w:val="008E5F25"/>
    <w:rsid w:val="008E6024"/>
    <w:rsid w:val="008E612A"/>
    <w:rsid w:val="008E6508"/>
    <w:rsid w:val="008E6628"/>
    <w:rsid w:val="008E68E7"/>
    <w:rsid w:val="008E69D6"/>
    <w:rsid w:val="008E6A02"/>
    <w:rsid w:val="008E6A8E"/>
    <w:rsid w:val="008E6B4C"/>
    <w:rsid w:val="008E6B81"/>
    <w:rsid w:val="008E6CAF"/>
    <w:rsid w:val="008E7079"/>
    <w:rsid w:val="008E71E3"/>
    <w:rsid w:val="008E7264"/>
    <w:rsid w:val="008E72DB"/>
    <w:rsid w:val="008E7351"/>
    <w:rsid w:val="008E7569"/>
    <w:rsid w:val="008E757F"/>
    <w:rsid w:val="008E780F"/>
    <w:rsid w:val="008E7B61"/>
    <w:rsid w:val="008E7C52"/>
    <w:rsid w:val="008E7D68"/>
    <w:rsid w:val="008E7DDB"/>
    <w:rsid w:val="008E7E42"/>
    <w:rsid w:val="008E7F7F"/>
    <w:rsid w:val="008F0072"/>
    <w:rsid w:val="008F00D7"/>
    <w:rsid w:val="008F017F"/>
    <w:rsid w:val="008F01B1"/>
    <w:rsid w:val="008F01E0"/>
    <w:rsid w:val="008F023D"/>
    <w:rsid w:val="008F0471"/>
    <w:rsid w:val="008F04CE"/>
    <w:rsid w:val="008F0519"/>
    <w:rsid w:val="008F07BF"/>
    <w:rsid w:val="008F09ED"/>
    <w:rsid w:val="008F0B54"/>
    <w:rsid w:val="008F0D5D"/>
    <w:rsid w:val="008F0D67"/>
    <w:rsid w:val="008F0EB1"/>
    <w:rsid w:val="008F1075"/>
    <w:rsid w:val="008F1088"/>
    <w:rsid w:val="008F1238"/>
    <w:rsid w:val="008F137D"/>
    <w:rsid w:val="008F15A7"/>
    <w:rsid w:val="008F1651"/>
    <w:rsid w:val="008F1740"/>
    <w:rsid w:val="008F17DE"/>
    <w:rsid w:val="008F19A0"/>
    <w:rsid w:val="008F19BD"/>
    <w:rsid w:val="008F1A87"/>
    <w:rsid w:val="008F1AD4"/>
    <w:rsid w:val="008F1DA5"/>
    <w:rsid w:val="008F20BF"/>
    <w:rsid w:val="008F23BF"/>
    <w:rsid w:val="008F23C6"/>
    <w:rsid w:val="008F2564"/>
    <w:rsid w:val="008F2845"/>
    <w:rsid w:val="008F2B70"/>
    <w:rsid w:val="008F2F6F"/>
    <w:rsid w:val="008F2FD6"/>
    <w:rsid w:val="008F2FFC"/>
    <w:rsid w:val="008F32C8"/>
    <w:rsid w:val="008F3575"/>
    <w:rsid w:val="008F3639"/>
    <w:rsid w:val="008F364B"/>
    <w:rsid w:val="008F364D"/>
    <w:rsid w:val="008F36EC"/>
    <w:rsid w:val="008F3740"/>
    <w:rsid w:val="008F3877"/>
    <w:rsid w:val="008F39A8"/>
    <w:rsid w:val="008F3A8B"/>
    <w:rsid w:val="008F3C30"/>
    <w:rsid w:val="008F3E82"/>
    <w:rsid w:val="008F419E"/>
    <w:rsid w:val="008F42E8"/>
    <w:rsid w:val="008F474A"/>
    <w:rsid w:val="008F487E"/>
    <w:rsid w:val="008F4BFD"/>
    <w:rsid w:val="008F4D3C"/>
    <w:rsid w:val="008F4E6B"/>
    <w:rsid w:val="008F4F18"/>
    <w:rsid w:val="008F5079"/>
    <w:rsid w:val="008F5173"/>
    <w:rsid w:val="008F51C8"/>
    <w:rsid w:val="008F52A3"/>
    <w:rsid w:val="008F5778"/>
    <w:rsid w:val="008F5C4F"/>
    <w:rsid w:val="008F5CD5"/>
    <w:rsid w:val="008F5DC4"/>
    <w:rsid w:val="008F5ED2"/>
    <w:rsid w:val="008F5FA9"/>
    <w:rsid w:val="008F5FF3"/>
    <w:rsid w:val="008F61E4"/>
    <w:rsid w:val="008F6240"/>
    <w:rsid w:val="008F6277"/>
    <w:rsid w:val="008F6411"/>
    <w:rsid w:val="008F6502"/>
    <w:rsid w:val="008F6628"/>
    <w:rsid w:val="008F6665"/>
    <w:rsid w:val="008F68A1"/>
    <w:rsid w:val="008F6933"/>
    <w:rsid w:val="008F69E6"/>
    <w:rsid w:val="008F6B60"/>
    <w:rsid w:val="008F6DA3"/>
    <w:rsid w:val="008F6E9A"/>
    <w:rsid w:val="008F6F4B"/>
    <w:rsid w:val="008F6FF2"/>
    <w:rsid w:val="008F70A0"/>
    <w:rsid w:val="008F70F2"/>
    <w:rsid w:val="008F72C3"/>
    <w:rsid w:val="008F7379"/>
    <w:rsid w:val="008F7518"/>
    <w:rsid w:val="008F7593"/>
    <w:rsid w:val="008F7597"/>
    <w:rsid w:val="008F75E0"/>
    <w:rsid w:val="008F764E"/>
    <w:rsid w:val="008F789B"/>
    <w:rsid w:val="008F7CC3"/>
    <w:rsid w:val="008F7DD6"/>
    <w:rsid w:val="008F7FDD"/>
    <w:rsid w:val="009001E7"/>
    <w:rsid w:val="009001F2"/>
    <w:rsid w:val="009002AB"/>
    <w:rsid w:val="00900455"/>
    <w:rsid w:val="0090086A"/>
    <w:rsid w:val="00900989"/>
    <w:rsid w:val="00900E7A"/>
    <w:rsid w:val="0090140C"/>
    <w:rsid w:val="00901732"/>
    <w:rsid w:val="009018EB"/>
    <w:rsid w:val="00901914"/>
    <w:rsid w:val="00901A43"/>
    <w:rsid w:val="00901A79"/>
    <w:rsid w:val="00901ABE"/>
    <w:rsid w:val="00901B29"/>
    <w:rsid w:val="00901FE9"/>
    <w:rsid w:val="00902346"/>
    <w:rsid w:val="009024CB"/>
    <w:rsid w:val="009026B6"/>
    <w:rsid w:val="0090285B"/>
    <w:rsid w:val="00902C6B"/>
    <w:rsid w:val="00902C9E"/>
    <w:rsid w:val="00902E52"/>
    <w:rsid w:val="00902FB5"/>
    <w:rsid w:val="00903157"/>
    <w:rsid w:val="00903163"/>
    <w:rsid w:val="009031AF"/>
    <w:rsid w:val="009032B9"/>
    <w:rsid w:val="009032CF"/>
    <w:rsid w:val="009034AD"/>
    <w:rsid w:val="0090351A"/>
    <w:rsid w:val="00903A8A"/>
    <w:rsid w:val="00903C64"/>
    <w:rsid w:val="00903CE9"/>
    <w:rsid w:val="009040C8"/>
    <w:rsid w:val="0090410E"/>
    <w:rsid w:val="00904398"/>
    <w:rsid w:val="009044A7"/>
    <w:rsid w:val="00904704"/>
    <w:rsid w:val="00904733"/>
    <w:rsid w:val="00904791"/>
    <w:rsid w:val="009048BD"/>
    <w:rsid w:val="00904BD9"/>
    <w:rsid w:val="00904C3D"/>
    <w:rsid w:val="00904D7B"/>
    <w:rsid w:val="00904DB2"/>
    <w:rsid w:val="00904E7A"/>
    <w:rsid w:val="00904F30"/>
    <w:rsid w:val="009050AD"/>
    <w:rsid w:val="00905388"/>
    <w:rsid w:val="0090545E"/>
    <w:rsid w:val="00905491"/>
    <w:rsid w:val="0090562C"/>
    <w:rsid w:val="0090572E"/>
    <w:rsid w:val="009057CF"/>
    <w:rsid w:val="009057E6"/>
    <w:rsid w:val="00905810"/>
    <w:rsid w:val="0090586E"/>
    <w:rsid w:val="00905892"/>
    <w:rsid w:val="00905A17"/>
    <w:rsid w:val="00905ABD"/>
    <w:rsid w:val="00905C9B"/>
    <w:rsid w:val="00905D83"/>
    <w:rsid w:val="00905EC2"/>
    <w:rsid w:val="00905ECC"/>
    <w:rsid w:val="00906028"/>
    <w:rsid w:val="00906276"/>
    <w:rsid w:val="0090643E"/>
    <w:rsid w:val="00906460"/>
    <w:rsid w:val="00906470"/>
    <w:rsid w:val="00906490"/>
    <w:rsid w:val="00906B13"/>
    <w:rsid w:val="00906BA2"/>
    <w:rsid w:val="00906CEA"/>
    <w:rsid w:val="00906E17"/>
    <w:rsid w:val="009071B8"/>
    <w:rsid w:val="009072DB"/>
    <w:rsid w:val="0090734A"/>
    <w:rsid w:val="0090757E"/>
    <w:rsid w:val="00907815"/>
    <w:rsid w:val="00907DDA"/>
    <w:rsid w:val="00907F43"/>
    <w:rsid w:val="00907FEE"/>
    <w:rsid w:val="0091008F"/>
    <w:rsid w:val="009101C8"/>
    <w:rsid w:val="009106ED"/>
    <w:rsid w:val="009107C0"/>
    <w:rsid w:val="00910898"/>
    <w:rsid w:val="00910B9F"/>
    <w:rsid w:val="00910CE4"/>
    <w:rsid w:val="00910CEE"/>
    <w:rsid w:val="00910D45"/>
    <w:rsid w:val="00910E1D"/>
    <w:rsid w:val="00910EDE"/>
    <w:rsid w:val="00911135"/>
    <w:rsid w:val="00911220"/>
    <w:rsid w:val="0091151D"/>
    <w:rsid w:val="00911626"/>
    <w:rsid w:val="00911767"/>
    <w:rsid w:val="0091178E"/>
    <w:rsid w:val="00911B89"/>
    <w:rsid w:val="00911EA6"/>
    <w:rsid w:val="00912319"/>
    <w:rsid w:val="0091231A"/>
    <w:rsid w:val="00912372"/>
    <w:rsid w:val="00912663"/>
    <w:rsid w:val="00912A08"/>
    <w:rsid w:val="00912B46"/>
    <w:rsid w:val="00912C2D"/>
    <w:rsid w:val="00912D24"/>
    <w:rsid w:val="00912E7F"/>
    <w:rsid w:val="009133AC"/>
    <w:rsid w:val="00913766"/>
    <w:rsid w:val="0091377E"/>
    <w:rsid w:val="0091380E"/>
    <w:rsid w:val="00913AC8"/>
    <w:rsid w:val="00913B62"/>
    <w:rsid w:val="00913BBF"/>
    <w:rsid w:val="00913F09"/>
    <w:rsid w:val="00913F14"/>
    <w:rsid w:val="00913F1D"/>
    <w:rsid w:val="00914396"/>
    <w:rsid w:val="00914401"/>
    <w:rsid w:val="0091442E"/>
    <w:rsid w:val="00914837"/>
    <w:rsid w:val="009148A0"/>
    <w:rsid w:val="00914AF3"/>
    <w:rsid w:val="00914C9A"/>
    <w:rsid w:val="00914DC5"/>
    <w:rsid w:val="00914E1E"/>
    <w:rsid w:val="00914E4F"/>
    <w:rsid w:val="00915002"/>
    <w:rsid w:val="00915111"/>
    <w:rsid w:val="009152BC"/>
    <w:rsid w:val="00915330"/>
    <w:rsid w:val="0091557F"/>
    <w:rsid w:val="009155FF"/>
    <w:rsid w:val="0091573B"/>
    <w:rsid w:val="00915781"/>
    <w:rsid w:val="0091593E"/>
    <w:rsid w:val="009159D8"/>
    <w:rsid w:val="00915AB9"/>
    <w:rsid w:val="00915CF0"/>
    <w:rsid w:val="00915EA7"/>
    <w:rsid w:val="00915EB2"/>
    <w:rsid w:val="00915EFA"/>
    <w:rsid w:val="00915FC2"/>
    <w:rsid w:val="00916199"/>
    <w:rsid w:val="009161C1"/>
    <w:rsid w:val="009162E1"/>
    <w:rsid w:val="00916378"/>
    <w:rsid w:val="0091641D"/>
    <w:rsid w:val="009165FA"/>
    <w:rsid w:val="00916770"/>
    <w:rsid w:val="00916845"/>
    <w:rsid w:val="00916932"/>
    <w:rsid w:val="0091696E"/>
    <w:rsid w:val="00916A73"/>
    <w:rsid w:val="00916C91"/>
    <w:rsid w:val="00916D0A"/>
    <w:rsid w:val="00916E18"/>
    <w:rsid w:val="0091702C"/>
    <w:rsid w:val="0091707F"/>
    <w:rsid w:val="009170EC"/>
    <w:rsid w:val="00917113"/>
    <w:rsid w:val="009171A0"/>
    <w:rsid w:val="00917228"/>
    <w:rsid w:val="00917287"/>
    <w:rsid w:val="009173A8"/>
    <w:rsid w:val="0091745B"/>
    <w:rsid w:val="00917779"/>
    <w:rsid w:val="00917B9C"/>
    <w:rsid w:val="00917C75"/>
    <w:rsid w:val="00917D4E"/>
    <w:rsid w:val="00917F9E"/>
    <w:rsid w:val="00920211"/>
    <w:rsid w:val="009205CA"/>
    <w:rsid w:val="009206E2"/>
    <w:rsid w:val="00920705"/>
    <w:rsid w:val="0092078B"/>
    <w:rsid w:val="00920801"/>
    <w:rsid w:val="0092085D"/>
    <w:rsid w:val="0092088F"/>
    <w:rsid w:val="0092099A"/>
    <w:rsid w:val="009209E1"/>
    <w:rsid w:val="009209FC"/>
    <w:rsid w:val="00920AA3"/>
    <w:rsid w:val="00920AD7"/>
    <w:rsid w:val="00920BA6"/>
    <w:rsid w:val="00920BD3"/>
    <w:rsid w:val="00920BDE"/>
    <w:rsid w:val="00920ED9"/>
    <w:rsid w:val="00920FD5"/>
    <w:rsid w:val="009211F0"/>
    <w:rsid w:val="00921491"/>
    <w:rsid w:val="0092151E"/>
    <w:rsid w:val="00921556"/>
    <w:rsid w:val="009215AD"/>
    <w:rsid w:val="0092163B"/>
    <w:rsid w:val="00921772"/>
    <w:rsid w:val="009217E0"/>
    <w:rsid w:val="009218FD"/>
    <w:rsid w:val="0092197D"/>
    <w:rsid w:val="009219D5"/>
    <w:rsid w:val="00921A49"/>
    <w:rsid w:val="00921A8E"/>
    <w:rsid w:val="00921B1F"/>
    <w:rsid w:val="00921C61"/>
    <w:rsid w:val="00921E17"/>
    <w:rsid w:val="00921F87"/>
    <w:rsid w:val="009222E6"/>
    <w:rsid w:val="0092243B"/>
    <w:rsid w:val="009224C4"/>
    <w:rsid w:val="0092271A"/>
    <w:rsid w:val="00922B5E"/>
    <w:rsid w:val="0092300B"/>
    <w:rsid w:val="00923068"/>
    <w:rsid w:val="0092323B"/>
    <w:rsid w:val="0092323D"/>
    <w:rsid w:val="00923331"/>
    <w:rsid w:val="00923355"/>
    <w:rsid w:val="009235E4"/>
    <w:rsid w:val="00923AC3"/>
    <w:rsid w:val="009241A8"/>
    <w:rsid w:val="00924285"/>
    <w:rsid w:val="0092495B"/>
    <w:rsid w:val="00924ABA"/>
    <w:rsid w:val="00924B5E"/>
    <w:rsid w:val="00924CD6"/>
    <w:rsid w:val="00924D66"/>
    <w:rsid w:val="00924E52"/>
    <w:rsid w:val="00924E85"/>
    <w:rsid w:val="00925420"/>
    <w:rsid w:val="009256CE"/>
    <w:rsid w:val="009256D6"/>
    <w:rsid w:val="009256EB"/>
    <w:rsid w:val="009256EC"/>
    <w:rsid w:val="00925958"/>
    <w:rsid w:val="00925CEC"/>
    <w:rsid w:val="00925D39"/>
    <w:rsid w:val="00925D5A"/>
    <w:rsid w:val="00925F0F"/>
    <w:rsid w:val="00925FAC"/>
    <w:rsid w:val="00925FE7"/>
    <w:rsid w:val="009261F4"/>
    <w:rsid w:val="00926499"/>
    <w:rsid w:val="0092658A"/>
    <w:rsid w:val="00926684"/>
    <w:rsid w:val="00926868"/>
    <w:rsid w:val="00926961"/>
    <w:rsid w:val="00926C22"/>
    <w:rsid w:val="00926E27"/>
    <w:rsid w:val="00926E6E"/>
    <w:rsid w:val="00926EA7"/>
    <w:rsid w:val="009271B0"/>
    <w:rsid w:val="0092720A"/>
    <w:rsid w:val="00927270"/>
    <w:rsid w:val="00927344"/>
    <w:rsid w:val="0092744F"/>
    <w:rsid w:val="009274CE"/>
    <w:rsid w:val="00927545"/>
    <w:rsid w:val="009275C6"/>
    <w:rsid w:val="00927668"/>
    <w:rsid w:val="009276E4"/>
    <w:rsid w:val="009278CF"/>
    <w:rsid w:val="009278F0"/>
    <w:rsid w:val="009279D8"/>
    <w:rsid w:val="00927BBB"/>
    <w:rsid w:val="00927F90"/>
    <w:rsid w:val="00930147"/>
    <w:rsid w:val="00930158"/>
    <w:rsid w:val="00930159"/>
    <w:rsid w:val="009301D0"/>
    <w:rsid w:val="00930214"/>
    <w:rsid w:val="00930323"/>
    <w:rsid w:val="00930343"/>
    <w:rsid w:val="00930553"/>
    <w:rsid w:val="0093058F"/>
    <w:rsid w:val="00930651"/>
    <w:rsid w:val="00930758"/>
    <w:rsid w:val="009307BD"/>
    <w:rsid w:val="00930822"/>
    <w:rsid w:val="00930BF0"/>
    <w:rsid w:val="00930C8E"/>
    <w:rsid w:val="00930D1D"/>
    <w:rsid w:val="00930F56"/>
    <w:rsid w:val="009310C8"/>
    <w:rsid w:val="0093146F"/>
    <w:rsid w:val="0093150C"/>
    <w:rsid w:val="0093189F"/>
    <w:rsid w:val="0093191B"/>
    <w:rsid w:val="009319F5"/>
    <w:rsid w:val="00931AC2"/>
    <w:rsid w:val="00931D02"/>
    <w:rsid w:val="00931FDA"/>
    <w:rsid w:val="00932100"/>
    <w:rsid w:val="009322E0"/>
    <w:rsid w:val="009323AD"/>
    <w:rsid w:val="009325D6"/>
    <w:rsid w:val="009325D8"/>
    <w:rsid w:val="0093260B"/>
    <w:rsid w:val="0093271C"/>
    <w:rsid w:val="0093275D"/>
    <w:rsid w:val="009328FB"/>
    <w:rsid w:val="00932A8D"/>
    <w:rsid w:val="00932AEF"/>
    <w:rsid w:val="00932D05"/>
    <w:rsid w:val="00932D72"/>
    <w:rsid w:val="00932D8A"/>
    <w:rsid w:val="00932D98"/>
    <w:rsid w:val="00932E09"/>
    <w:rsid w:val="00932FA5"/>
    <w:rsid w:val="0093313C"/>
    <w:rsid w:val="00933269"/>
    <w:rsid w:val="0093333C"/>
    <w:rsid w:val="00933412"/>
    <w:rsid w:val="00933682"/>
    <w:rsid w:val="0093381E"/>
    <w:rsid w:val="00933D62"/>
    <w:rsid w:val="00934076"/>
    <w:rsid w:val="009340D5"/>
    <w:rsid w:val="009342DE"/>
    <w:rsid w:val="0093446D"/>
    <w:rsid w:val="00934582"/>
    <w:rsid w:val="00934625"/>
    <w:rsid w:val="00934640"/>
    <w:rsid w:val="0093482B"/>
    <w:rsid w:val="00934870"/>
    <w:rsid w:val="00934896"/>
    <w:rsid w:val="00934AA3"/>
    <w:rsid w:val="00934C3B"/>
    <w:rsid w:val="00934D78"/>
    <w:rsid w:val="00934FE7"/>
    <w:rsid w:val="00935267"/>
    <w:rsid w:val="009352FD"/>
    <w:rsid w:val="0093530C"/>
    <w:rsid w:val="009354A2"/>
    <w:rsid w:val="0093575A"/>
    <w:rsid w:val="00935A45"/>
    <w:rsid w:val="00935A75"/>
    <w:rsid w:val="00935B23"/>
    <w:rsid w:val="00935D28"/>
    <w:rsid w:val="00935DE8"/>
    <w:rsid w:val="00935E23"/>
    <w:rsid w:val="00935ED4"/>
    <w:rsid w:val="00936177"/>
    <w:rsid w:val="009361CA"/>
    <w:rsid w:val="00936228"/>
    <w:rsid w:val="00936274"/>
    <w:rsid w:val="00936589"/>
    <w:rsid w:val="00936693"/>
    <w:rsid w:val="009366CD"/>
    <w:rsid w:val="009368AF"/>
    <w:rsid w:val="009368D5"/>
    <w:rsid w:val="009368F1"/>
    <w:rsid w:val="00936926"/>
    <w:rsid w:val="00936931"/>
    <w:rsid w:val="00936A26"/>
    <w:rsid w:val="00936A77"/>
    <w:rsid w:val="00936B6A"/>
    <w:rsid w:val="00936BD5"/>
    <w:rsid w:val="0093719F"/>
    <w:rsid w:val="00937426"/>
    <w:rsid w:val="0093756B"/>
    <w:rsid w:val="009375E4"/>
    <w:rsid w:val="0093774C"/>
    <w:rsid w:val="00937937"/>
    <w:rsid w:val="009379DB"/>
    <w:rsid w:val="00937A87"/>
    <w:rsid w:val="00937B2A"/>
    <w:rsid w:val="00937BE1"/>
    <w:rsid w:val="00937C57"/>
    <w:rsid w:val="00937CC4"/>
    <w:rsid w:val="00937D14"/>
    <w:rsid w:val="00937F8C"/>
    <w:rsid w:val="009400FD"/>
    <w:rsid w:val="00940217"/>
    <w:rsid w:val="009404BC"/>
    <w:rsid w:val="0094057B"/>
    <w:rsid w:val="009405CD"/>
    <w:rsid w:val="00940728"/>
    <w:rsid w:val="00940755"/>
    <w:rsid w:val="00940E72"/>
    <w:rsid w:val="00940F16"/>
    <w:rsid w:val="00940FEA"/>
    <w:rsid w:val="009412BF"/>
    <w:rsid w:val="009415D3"/>
    <w:rsid w:val="00941798"/>
    <w:rsid w:val="009417DC"/>
    <w:rsid w:val="009418FC"/>
    <w:rsid w:val="00941AEF"/>
    <w:rsid w:val="00941B5A"/>
    <w:rsid w:val="00941D24"/>
    <w:rsid w:val="00941F0D"/>
    <w:rsid w:val="00941F1F"/>
    <w:rsid w:val="0094227F"/>
    <w:rsid w:val="00942322"/>
    <w:rsid w:val="00942695"/>
    <w:rsid w:val="009426ED"/>
    <w:rsid w:val="00942794"/>
    <w:rsid w:val="00942930"/>
    <w:rsid w:val="00942B87"/>
    <w:rsid w:val="00942BFB"/>
    <w:rsid w:val="00942CA2"/>
    <w:rsid w:val="00942E97"/>
    <w:rsid w:val="00942EF5"/>
    <w:rsid w:val="00942EFC"/>
    <w:rsid w:val="00942F7D"/>
    <w:rsid w:val="0094307B"/>
    <w:rsid w:val="0094322A"/>
    <w:rsid w:val="00943260"/>
    <w:rsid w:val="009435D0"/>
    <w:rsid w:val="00943623"/>
    <w:rsid w:val="00943735"/>
    <w:rsid w:val="009437BE"/>
    <w:rsid w:val="009437FA"/>
    <w:rsid w:val="00943ABE"/>
    <w:rsid w:val="00943CF4"/>
    <w:rsid w:val="00943D10"/>
    <w:rsid w:val="00944206"/>
    <w:rsid w:val="00944331"/>
    <w:rsid w:val="009443DA"/>
    <w:rsid w:val="009443DE"/>
    <w:rsid w:val="00944450"/>
    <w:rsid w:val="0094459B"/>
    <w:rsid w:val="00944A7B"/>
    <w:rsid w:val="00944B4E"/>
    <w:rsid w:val="00944B9E"/>
    <w:rsid w:val="00944D1F"/>
    <w:rsid w:val="00944DAC"/>
    <w:rsid w:val="00945790"/>
    <w:rsid w:val="00945817"/>
    <w:rsid w:val="009458B4"/>
    <w:rsid w:val="00945A83"/>
    <w:rsid w:val="00945AB8"/>
    <w:rsid w:val="00945D80"/>
    <w:rsid w:val="00945E9C"/>
    <w:rsid w:val="00945F5C"/>
    <w:rsid w:val="00945F75"/>
    <w:rsid w:val="009461F7"/>
    <w:rsid w:val="0094649D"/>
    <w:rsid w:val="009464F0"/>
    <w:rsid w:val="0094663F"/>
    <w:rsid w:val="0094675F"/>
    <w:rsid w:val="009467F2"/>
    <w:rsid w:val="0094682F"/>
    <w:rsid w:val="009469E6"/>
    <w:rsid w:val="00946ADA"/>
    <w:rsid w:val="00946AF2"/>
    <w:rsid w:val="00946C79"/>
    <w:rsid w:val="00946E87"/>
    <w:rsid w:val="00947122"/>
    <w:rsid w:val="009474DA"/>
    <w:rsid w:val="00947580"/>
    <w:rsid w:val="009476CA"/>
    <w:rsid w:val="00947A28"/>
    <w:rsid w:val="00947B34"/>
    <w:rsid w:val="00947C5E"/>
    <w:rsid w:val="00947D5F"/>
    <w:rsid w:val="00947EF2"/>
    <w:rsid w:val="00947F86"/>
    <w:rsid w:val="00950086"/>
    <w:rsid w:val="0095021E"/>
    <w:rsid w:val="009502F9"/>
    <w:rsid w:val="0095045F"/>
    <w:rsid w:val="009505A2"/>
    <w:rsid w:val="00950657"/>
    <w:rsid w:val="00950679"/>
    <w:rsid w:val="00950C15"/>
    <w:rsid w:val="00950C3D"/>
    <w:rsid w:val="00950ECD"/>
    <w:rsid w:val="00951119"/>
    <w:rsid w:val="0095133A"/>
    <w:rsid w:val="00951351"/>
    <w:rsid w:val="009514C0"/>
    <w:rsid w:val="009515AC"/>
    <w:rsid w:val="009515CD"/>
    <w:rsid w:val="00951744"/>
    <w:rsid w:val="00951D26"/>
    <w:rsid w:val="00951D4E"/>
    <w:rsid w:val="00951DA5"/>
    <w:rsid w:val="00951E3C"/>
    <w:rsid w:val="00951EFB"/>
    <w:rsid w:val="00952155"/>
    <w:rsid w:val="0095218E"/>
    <w:rsid w:val="00952616"/>
    <w:rsid w:val="00952857"/>
    <w:rsid w:val="00952B19"/>
    <w:rsid w:val="00952B4E"/>
    <w:rsid w:val="00952BC0"/>
    <w:rsid w:val="00952CC1"/>
    <w:rsid w:val="00952E4B"/>
    <w:rsid w:val="00952F04"/>
    <w:rsid w:val="00952F90"/>
    <w:rsid w:val="00952FB8"/>
    <w:rsid w:val="00953095"/>
    <w:rsid w:val="0095312E"/>
    <w:rsid w:val="009533A2"/>
    <w:rsid w:val="009533AD"/>
    <w:rsid w:val="00953469"/>
    <w:rsid w:val="0095360C"/>
    <w:rsid w:val="00953788"/>
    <w:rsid w:val="009537F9"/>
    <w:rsid w:val="00953999"/>
    <w:rsid w:val="00953B75"/>
    <w:rsid w:val="00953BB1"/>
    <w:rsid w:val="00953BFE"/>
    <w:rsid w:val="00953E7D"/>
    <w:rsid w:val="0095401F"/>
    <w:rsid w:val="009541B3"/>
    <w:rsid w:val="009543E4"/>
    <w:rsid w:val="009545C1"/>
    <w:rsid w:val="00954A16"/>
    <w:rsid w:val="00954B24"/>
    <w:rsid w:val="0095522E"/>
    <w:rsid w:val="009552DC"/>
    <w:rsid w:val="009553CC"/>
    <w:rsid w:val="009554DB"/>
    <w:rsid w:val="009555DB"/>
    <w:rsid w:val="009557E7"/>
    <w:rsid w:val="0095587A"/>
    <w:rsid w:val="00955906"/>
    <w:rsid w:val="0095593D"/>
    <w:rsid w:val="0095599D"/>
    <w:rsid w:val="00955B27"/>
    <w:rsid w:val="00955B2B"/>
    <w:rsid w:val="00955D75"/>
    <w:rsid w:val="00955F98"/>
    <w:rsid w:val="00955FA3"/>
    <w:rsid w:val="009560FF"/>
    <w:rsid w:val="009561C8"/>
    <w:rsid w:val="00956480"/>
    <w:rsid w:val="00956DBC"/>
    <w:rsid w:val="00956EA9"/>
    <w:rsid w:val="00956F1D"/>
    <w:rsid w:val="009572EB"/>
    <w:rsid w:val="00957357"/>
    <w:rsid w:val="00957403"/>
    <w:rsid w:val="0095770C"/>
    <w:rsid w:val="0095778F"/>
    <w:rsid w:val="009578FF"/>
    <w:rsid w:val="009579E4"/>
    <w:rsid w:val="00957A33"/>
    <w:rsid w:val="00957AFC"/>
    <w:rsid w:val="00957B75"/>
    <w:rsid w:val="00957B7F"/>
    <w:rsid w:val="00957C54"/>
    <w:rsid w:val="00957EA7"/>
    <w:rsid w:val="00957F12"/>
    <w:rsid w:val="00957F7A"/>
    <w:rsid w:val="00960074"/>
    <w:rsid w:val="0096028C"/>
    <w:rsid w:val="00960377"/>
    <w:rsid w:val="0096043B"/>
    <w:rsid w:val="00960590"/>
    <w:rsid w:val="009605ED"/>
    <w:rsid w:val="009607EA"/>
    <w:rsid w:val="00960938"/>
    <w:rsid w:val="00960D31"/>
    <w:rsid w:val="00960D47"/>
    <w:rsid w:val="00960DCB"/>
    <w:rsid w:val="00960FCB"/>
    <w:rsid w:val="0096112A"/>
    <w:rsid w:val="00961375"/>
    <w:rsid w:val="009613E4"/>
    <w:rsid w:val="00961538"/>
    <w:rsid w:val="00961A06"/>
    <w:rsid w:val="00961AB9"/>
    <w:rsid w:val="00961AD6"/>
    <w:rsid w:val="00961B36"/>
    <w:rsid w:val="00961ED8"/>
    <w:rsid w:val="00961F68"/>
    <w:rsid w:val="0096219B"/>
    <w:rsid w:val="00962299"/>
    <w:rsid w:val="0096233D"/>
    <w:rsid w:val="00962482"/>
    <w:rsid w:val="00962775"/>
    <w:rsid w:val="00962918"/>
    <w:rsid w:val="00962978"/>
    <w:rsid w:val="009629B1"/>
    <w:rsid w:val="00962BC8"/>
    <w:rsid w:val="00962C64"/>
    <w:rsid w:val="00962D9E"/>
    <w:rsid w:val="00962E55"/>
    <w:rsid w:val="00962E5A"/>
    <w:rsid w:val="00962EAC"/>
    <w:rsid w:val="00962F1C"/>
    <w:rsid w:val="009631E6"/>
    <w:rsid w:val="0096324D"/>
    <w:rsid w:val="009632BB"/>
    <w:rsid w:val="009634B2"/>
    <w:rsid w:val="00963663"/>
    <w:rsid w:val="0096375D"/>
    <w:rsid w:val="009637EC"/>
    <w:rsid w:val="0096383D"/>
    <w:rsid w:val="009638BF"/>
    <w:rsid w:val="00963AB2"/>
    <w:rsid w:val="00963CC5"/>
    <w:rsid w:val="00963D73"/>
    <w:rsid w:val="00963D87"/>
    <w:rsid w:val="00963E49"/>
    <w:rsid w:val="00963FB7"/>
    <w:rsid w:val="00963FE0"/>
    <w:rsid w:val="00963FFD"/>
    <w:rsid w:val="0096412C"/>
    <w:rsid w:val="00964210"/>
    <w:rsid w:val="009642EB"/>
    <w:rsid w:val="00964351"/>
    <w:rsid w:val="0096446E"/>
    <w:rsid w:val="009645B4"/>
    <w:rsid w:val="00964696"/>
    <w:rsid w:val="009647D5"/>
    <w:rsid w:val="00964C26"/>
    <w:rsid w:val="00964D8C"/>
    <w:rsid w:val="00964DE4"/>
    <w:rsid w:val="00964EDC"/>
    <w:rsid w:val="00965062"/>
    <w:rsid w:val="009650FB"/>
    <w:rsid w:val="00965313"/>
    <w:rsid w:val="00965381"/>
    <w:rsid w:val="00965410"/>
    <w:rsid w:val="00965BE4"/>
    <w:rsid w:val="00965D38"/>
    <w:rsid w:val="00965E53"/>
    <w:rsid w:val="00965E61"/>
    <w:rsid w:val="009660D7"/>
    <w:rsid w:val="0096624C"/>
    <w:rsid w:val="00966260"/>
    <w:rsid w:val="0096627D"/>
    <w:rsid w:val="00966377"/>
    <w:rsid w:val="0096650A"/>
    <w:rsid w:val="0096651F"/>
    <w:rsid w:val="00966749"/>
    <w:rsid w:val="00966834"/>
    <w:rsid w:val="00966AD8"/>
    <w:rsid w:val="00966B73"/>
    <w:rsid w:val="00966C8A"/>
    <w:rsid w:val="00966D18"/>
    <w:rsid w:val="00966E16"/>
    <w:rsid w:val="009672CA"/>
    <w:rsid w:val="009672F1"/>
    <w:rsid w:val="009674FD"/>
    <w:rsid w:val="009676A3"/>
    <w:rsid w:val="009676C4"/>
    <w:rsid w:val="00967B7E"/>
    <w:rsid w:val="00967BF9"/>
    <w:rsid w:val="00967CEE"/>
    <w:rsid w:val="00967D04"/>
    <w:rsid w:val="00967D7E"/>
    <w:rsid w:val="00967DE0"/>
    <w:rsid w:val="00967E6D"/>
    <w:rsid w:val="0097011E"/>
    <w:rsid w:val="0097014F"/>
    <w:rsid w:val="00970273"/>
    <w:rsid w:val="0097030E"/>
    <w:rsid w:val="009703AB"/>
    <w:rsid w:val="009703E5"/>
    <w:rsid w:val="009703FC"/>
    <w:rsid w:val="009706F2"/>
    <w:rsid w:val="0097078E"/>
    <w:rsid w:val="00970A98"/>
    <w:rsid w:val="00970DA0"/>
    <w:rsid w:val="00970E4B"/>
    <w:rsid w:val="00970EA1"/>
    <w:rsid w:val="0097110F"/>
    <w:rsid w:val="00971175"/>
    <w:rsid w:val="00971502"/>
    <w:rsid w:val="0097152F"/>
    <w:rsid w:val="0097163D"/>
    <w:rsid w:val="0097183C"/>
    <w:rsid w:val="0097186E"/>
    <w:rsid w:val="00971C89"/>
    <w:rsid w:val="00971CBE"/>
    <w:rsid w:val="00971CE0"/>
    <w:rsid w:val="00971D21"/>
    <w:rsid w:val="00971EB4"/>
    <w:rsid w:val="00971EE7"/>
    <w:rsid w:val="00971F5C"/>
    <w:rsid w:val="00971FF6"/>
    <w:rsid w:val="00972077"/>
    <w:rsid w:val="009722BB"/>
    <w:rsid w:val="009722BC"/>
    <w:rsid w:val="009727FC"/>
    <w:rsid w:val="009728CA"/>
    <w:rsid w:val="009729B8"/>
    <w:rsid w:val="00972A9F"/>
    <w:rsid w:val="00972F8D"/>
    <w:rsid w:val="00972FBB"/>
    <w:rsid w:val="00972FBC"/>
    <w:rsid w:val="0097308F"/>
    <w:rsid w:val="0097310E"/>
    <w:rsid w:val="00973507"/>
    <w:rsid w:val="00973624"/>
    <w:rsid w:val="00973872"/>
    <w:rsid w:val="00973941"/>
    <w:rsid w:val="00973959"/>
    <w:rsid w:val="00973BCF"/>
    <w:rsid w:val="00973D7D"/>
    <w:rsid w:val="00973E20"/>
    <w:rsid w:val="00973EF5"/>
    <w:rsid w:val="00973FB6"/>
    <w:rsid w:val="0097403E"/>
    <w:rsid w:val="009741C8"/>
    <w:rsid w:val="0097431F"/>
    <w:rsid w:val="0097450B"/>
    <w:rsid w:val="009748A6"/>
    <w:rsid w:val="00974C9B"/>
    <w:rsid w:val="00974E4D"/>
    <w:rsid w:val="00974EF7"/>
    <w:rsid w:val="00974F2A"/>
    <w:rsid w:val="0097501E"/>
    <w:rsid w:val="009750CB"/>
    <w:rsid w:val="00975142"/>
    <w:rsid w:val="0097547B"/>
    <w:rsid w:val="009755EE"/>
    <w:rsid w:val="00975635"/>
    <w:rsid w:val="00975688"/>
    <w:rsid w:val="009756E0"/>
    <w:rsid w:val="009758D2"/>
    <w:rsid w:val="009758E1"/>
    <w:rsid w:val="0097594B"/>
    <w:rsid w:val="00975AF4"/>
    <w:rsid w:val="00975B67"/>
    <w:rsid w:val="00975BCD"/>
    <w:rsid w:val="00975C73"/>
    <w:rsid w:val="00975DBE"/>
    <w:rsid w:val="00975DF7"/>
    <w:rsid w:val="00975E95"/>
    <w:rsid w:val="0097631D"/>
    <w:rsid w:val="00976913"/>
    <w:rsid w:val="0097692C"/>
    <w:rsid w:val="00976A15"/>
    <w:rsid w:val="00976A71"/>
    <w:rsid w:val="00976FB5"/>
    <w:rsid w:val="0097728D"/>
    <w:rsid w:val="00977490"/>
    <w:rsid w:val="00977553"/>
    <w:rsid w:val="00977B5B"/>
    <w:rsid w:val="00977B7A"/>
    <w:rsid w:val="00977E57"/>
    <w:rsid w:val="00977F87"/>
    <w:rsid w:val="00977FE5"/>
    <w:rsid w:val="00980224"/>
    <w:rsid w:val="009802AC"/>
    <w:rsid w:val="009803CB"/>
    <w:rsid w:val="0098068F"/>
    <w:rsid w:val="00980746"/>
    <w:rsid w:val="0098075C"/>
    <w:rsid w:val="00980774"/>
    <w:rsid w:val="00980849"/>
    <w:rsid w:val="00980912"/>
    <w:rsid w:val="00980CF8"/>
    <w:rsid w:val="00980D7C"/>
    <w:rsid w:val="00980E66"/>
    <w:rsid w:val="009810C5"/>
    <w:rsid w:val="009810F2"/>
    <w:rsid w:val="009813A3"/>
    <w:rsid w:val="00981410"/>
    <w:rsid w:val="00981477"/>
    <w:rsid w:val="009814BB"/>
    <w:rsid w:val="009814DC"/>
    <w:rsid w:val="0098198D"/>
    <w:rsid w:val="00981B56"/>
    <w:rsid w:val="00981B5A"/>
    <w:rsid w:val="00981BA3"/>
    <w:rsid w:val="00981C23"/>
    <w:rsid w:val="00981C56"/>
    <w:rsid w:val="00981D5E"/>
    <w:rsid w:val="0098211F"/>
    <w:rsid w:val="00982264"/>
    <w:rsid w:val="0098229D"/>
    <w:rsid w:val="0098229E"/>
    <w:rsid w:val="00982385"/>
    <w:rsid w:val="009823A7"/>
    <w:rsid w:val="0098259B"/>
    <w:rsid w:val="00982604"/>
    <w:rsid w:val="0098275E"/>
    <w:rsid w:val="009827DC"/>
    <w:rsid w:val="0098296C"/>
    <w:rsid w:val="009829B2"/>
    <w:rsid w:val="00982A8E"/>
    <w:rsid w:val="00982B48"/>
    <w:rsid w:val="00982B53"/>
    <w:rsid w:val="00982CBB"/>
    <w:rsid w:val="00982E0D"/>
    <w:rsid w:val="00982E34"/>
    <w:rsid w:val="009832D2"/>
    <w:rsid w:val="009834F3"/>
    <w:rsid w:val="00983724"/>
    <w:rsid w:val="009837B7"/>
    <w:rsid w:val="009839DC"/>
    <w:rsid w:val="00983B9B"/>
    <w:rsid w:val="00983D2E"/>
    <w:rsid w:val="009840B4"/>
    <w:rsid w:val="0098445B"/>
    <w:rsid w:val="00984496"/>
    <w:rsid w:val="00984658"/>
    <w:rsid w:val="009846D5"/>
    <w:rsid w:val="0098476B"/>
    <w:rsid w:val="00984791"/>
    <w:rsid w:val="00984901"/>
    <w:rsid w:val="009849BA"/>
    <w:rsid w:val="00984D13"/>
    <w:rsid w:val="00984E70"/>
    <w:rsid w:val="00984EC0"/>
    <w:rsid w:val="00984F36"/>
    <w:rsid w:val="009851C2"/>
    <w:rsid w:val="0098527F"/>
    <w:rsid w:val="009852DD"/>
    <w:rsid w:val="0098530C"/>
    <w:rsid w:val="0098539F"/>
    <w:rsid w:val="0098567F"/>
    <w:rsid w:val="00985791"/>
    <w:rsid w:val="009858DB"/>
    <w:rsid w:val="00985980"/>
    <w:rsid w:val="009859CF"/>
    <w:rsid w:val="00985A45"/>
    <w:rsid w:val="00985A87"/>
    <w:rsid w:val="00985FF8"/>
    <w:rsid w:val="009860EE"/>
    <w:rsid w:val="0098620C"/>
    <w:rsid w:val="00986320"/>
    <w:rsid w:val="00986583"/>
    <w:rsid w:val="009868A5"/>
    <w:rsid w:val="00986954"/>
    <w:rsid w:val="009869A4"/>
    <w:rsid w:val="00986AB0"/>
    <w:rsid w:val="00986C09"/>
    <w:rsid w:val="00986E3A"/>
    <w:rsid w:val="00986EA3"/>
    <w:rsid w:val="00986EA9"/>
    <w:rsid w:val="0098703A"/>
    <w:rsid w:val="009870BC"/>
    <w:rsid w:val="00987244"/>
    <w:rsid w:val="0098727A"/>
    <w:rsid w:val="00987393"/>
    <w:rsid w:val="0098745A"/>
    <w:rsid w:val="0098746B"/>
    <w:rsid w:val="009874D7"/>
    <w:rsid w:val="0098796F"/>
    <w:rsid w:val="00987D29"/>
    <w:rsid w:val="00987D6B"/>
    <w:rsid w:val="00987D71"/>
    <w:rsid w:val="00987FB4"/>
    <w:rsid w:val="0099009F"/>
    <w:rsid w:val="009900CA"/>
    <w:rsid w:val="00990370"/>
    <w:rsid w:val="00990398"/>
    <w:rsid w:val="009907D9"/>
    <w:rsid w:val="00990838"/>
    <w:rsid w:val="0099083F"/>
    <w:rsid w:val="009908FB"/>
    <w:rsid w:val="009909A2"/>
    <w:rsid w:val="00990B37"/>
    <w:rsid w:val="00990D71"/>
    <w:rsid w:val="00990E65"/>
    <w:rsid w:val="00990F2E"/>
    <w:rsid w:val="00990F88"/>
    <w:rsid w:val="009910D0"/>
    <w:rsid w:val="009910F1"/>
    <w:rsid w:val="00991163"/>
    <w:rsid w:val="009915E1"/>
    <w:rsid w:val="0099161E"/>
    <w:rsid w:val="009917AE"/>
    <w:rsid w:val="009919BC"/>
    <w:rsid w:val="00991C9D"/>
    <w:rsid w:val="00991FA2"/>
    <w:rsid w:val="00992042"/>
    <w:rsid w:val="0099207E"/>
    <w:rsid w:val="0099219F"/>
    <w:rsid w:val="00992260"/>
    <w:rsid w:val="009922D1"/>
    <w:rsid w:val="00992343"/>
    <w:rsid w:val="0099235D"/>
    <w:rsid w:val="009923FC"/>
    <w:rsid w:val="009924A3"/>
    <w:rsid w:val="00992588"/>
    <w:rsid w:val="00992896"/>
    <w:rsid w:val="0099294B"/>
    <w:rsid w:val="009930EA"/>
    <w:rsid w:val="009930FA"/>
    <w:rsid w:val="0099317F"/>
    <w:rsid w:val="009932A6"/>
    <w:rsid w:val="009932D2"/>
    <w:rsid w:val="00993356"/>
    <w:rsid w:val="00993707"/>
    <w:rsid w:val="00993776"/>
    <w:rsid w:val="009937AA"/>
    <w:rsid w:val="0099386F"/>
    <w:rsid w:val="00993ABB"/>
    <w:rsid w:val="00993AF3"/>
    <w:rsid w:val="00993BE9"/>
    <w:rsid w:val="00993C29"/>
    <w:rsid w:val="00993CD9"/>
    <w:rsid w:val="00993F06"/>
    <w:rsid w:val="00993F60"/>
    <w:rsid w:val="009940C3"/>
    <w:rsid w:val="0099413E"/>
    <w:rsid w:val="00994291"/>
    <w:rsid w:val="00994494"/>
    <w:rsid w:val="009944AE"/>
    <w:rsid w:val="0099451A"/>
    <w:rsid w:val="009945E1"/>
    <w:rsid w:val="00994667"/>
    <w:rsid w:val="00994717"/>
    <w:rsid w:val="009947AF"/>
    <w:rsid w:val="00994C58"/>
    <w:rsid w:val="00994CB9"/>
    <w:rsid w:val="00994D09"/>
    <w:rsid w:val="00994D70"/>
    <w:rsid w:val="00994D97"/>
    <w:rsid w:val="00994F16"/>
    <w:rsid w:val="009950B6"/>
    <w:rsid w:val="009951C7"/>
    <w:rsid w:val="0099532E"/>
    <w:rsid w:val="00995435"/>
    <w:rsid w:val="009957EB"/>
    <w:rsid w:val="00995994"/>
    <w:rsid w:val="00995A3D"/>
    <w:rsid w:val="00995A87"/>
    <w:rsid w:val="00995B9D"/>
    <w:rsid w:val="00995BA7"/>
    <w:rsid w:val="00995C51"/>
    <w:rsid w:val="00995E8C"/>
    <w:rsid w:val="0099605F"/>
    <w:rsid w:val="00996298"/>
    <w:rsid w:val="0099637D"/>
    <w:rsid w:val="009963AA"/>
    <w:rsid w:val="009965FB"/>
    <w:rsid w:val="0099675C"/>
    <w:rsid w:val="00996794"/>
    <w:rsid w:val="00996A45"/>
    <w:rsid w:val="00996AE5"/>
    <w:rsid w:val="00996AFE"/>
    <w:rsid w:val="00996DA0"/>
    <w:rsid w:val="0099717D"/>
    <w:rsid w:val="0099725E"/>
    <w:rsid w:val="00997BF3"/>
    <w:rsid w:val="00997ECD"/>
    <w:rsid w:val="00997F1B"/>
    <w:rsid w:val="009A00FF"/>
    <w:rsid w:val="009A03DC"/>
    <w:rsid w:val="009A0528"/>
    <w:rsid w:val="009A054E"/>
    <w:rsid w:val="009A0565"/>
    <w:rsid w:val="009A05D2"/>
    <w:rsid w:val="009A064A"/>
    <w:rsid w:val="009A08BC"/>
    <w:rsid w:val="009A09CF"/>
    <w:rsid w:val="009A0B13"/>
    <w:rsid w:val="009A0BF5"/>
    <w:rsid w:val="009A0C14"/>
    <w:rsid w:val="009A0C19"/>
    <w:rsid w:val="009A0C97"/>
    <w:rsid w:val="009A0D78"/>
    <w:rsid w:val="009A0F2C"/>
    <w:rsid w:val="009A0F3E"/>
    <w:rsid w:val="009A10FB"/>
    <w:rsid w:val="009A12E6"/>
    <w:rsid w:val="009A15F0"/>
    <w:rsid w:val="009A1806"/>
    <w:rsid w:val="009A19D6"/>
    <w:rsid w:val="009A1CD3"/>
    <w:rsid w:val="009A1DA4"/>
    <w:rsid w:val="009A1DAA"/>
    <w:rsid w:val="009A1E14"/>
    <w:rsid w:val="009A1E2B"/>
    <w:rsid w:val="009A1E3B"/>
    <w:rsid w:val="009A216C"/>
    <w:rsid w:val="009A2400"/>
    <w:rsid w:val="009A2404"/>
    <w:rsid w:val="009A27B4"/>
    <w:rsid w:val="009A2849"/>
    <w:rsid w:val="009A2852"/>
    <w:rsid w:val="009A2B34"/>
    <w:rsid w:val="009A2C12"/>
    <w:rsid w:val="009A2CDC"/>
    <w:rsid w:val="009A2E43"/>
    <w:rsid w:val="009A2E89"/>
    <w:rsid w:val="009A2F69"/>
    <w:rsid w:val="009A2FFB"/>
    <w:rsid w:val="009A300B"/>
    <w:rsid w:val="009A313E"/>
    <w:rsid w:val="009A3152"/>
    <w:rsid w:val="009A315D"/>
    <w:rsid w:val="009A32A2"/>
    <w:rsid w:val="009A33B5"/>
    <w:rsid w:val="009A33CF"/>
    <w:rsid w:val="009A342A"/>
    <w:rsid w:val="009A3438"/>
    <w:rsid w:val="009A399B"/>
    <w:rsid w:val="009A3A9B"/>
    <w:rsid w:val="009A3AAD"/>
    <w:rsid w:val="009A3ACF"/>
    <w:rsid w:val="009A3B5C"/>
    <w:rsid w:val="009A3C4C"/>
    <w:rsid w:val="009A402E"/>
    <w:rsid w:val="009A4151"/>
    <w:rsid w:val="009A41FF"/>
    <w:rsid w:val="009A424A"/>
    <w:rsid w:val="009A43F8"/>
    <w:rsid w:val="009A462D"/>
    <w:rsid w:val="009A4A1A"/>
    <w:rsid w:val="009A4C1E"/>
    <w:rsid w:val="009A4E0A"/>
    <w:rsid w:val="009A4E5B"/>
    <w:rsid w:val="009A4F9A"/>
    <w:rsid w:val="009A50DD"/>
    <w:rsid w:val="009A5201"/>
    <w:rsid w:val="009A5252"/>
    <w:rsid w:val="009A5321"/>
    <w:rsid w:val="009A5414"/>
    <w:rsid w:val="009A5693"/>
    <w:rsid w:val="009A569D"/>
    <w:rsid w:val="009A578F"/>
    <w:rsid w:val="009A594F"/>
    <w:rsid w:val="009A5A32"/>
    <w:rsid w:val="009A6044"/>
    <w:rsid w:val="009A60DF"/>
    <w:rsid w:val="009A62CB"/>
    <w:rsid w:val="009A6403"/>
    <w:rsid w:val="009A6610"/>
    <w:rsid w:val="009A662E"/>
    <w:rsid w:val="009A6698"/>
    <w:rsid w:val="009A671B"/>
    <w:rsid w:val="009A6742"/>
    <w:rsid w:val="009A6A14"/>
    <w:rsid w:val="009A6C9B"/>
    <w:rsid w:val="009A6CBB"/>
    <w:rsid w:val="009A7033"/>
    <w:rsid w:val="009A712D"/>
    <w:rsid w:val="009A7141"/>
    <w:rsid w:val="009A72E6"/>
    <w:rsid w:val="009A73C8"/>
    <w:rsid w:val="009A755E"/>
    <w:rsid w:val="009A75C2"/>
    <w:rsid w:val="009A795E"/>
    <w:rsid w:val="009A7C26"/>
    <w:rsid w:val="009A7C66"/>
    <w:rsid w:val="009B00A9"/>
    <w:rsid w:val="009B0156"/>
    <w:rsid w:val="009B03B5"/>
    <w:rsid w:val="009B0611"/>
    <w:rsid w:val="009B075E"/>
    <w:rsid w:val="009B0BDE"/>
    <w:rsid w:val="009B0D75"/>
    <w:rsid w:val="009B0E4E"/>
    <w:rsid w:val="009B0E5D"/>
    <w:rsid w:val="009B0E83"/>
    <w:rsid w:val="009B0F39"/>
    <w:rsid w:val="009B126C"/>
    <w:rsid w:val="009B12E8"/>
    <w:rsid w:val="009B1633"/>
    <w:rsid w:val="009B1796"/>
    <w:rsid w:val="009B1AF3"/>
    <w:rsid w:val="009B1B11"/>
    <w:rsid w:val="009B1D07"/>
    <w:rsid w:val="009B253F"/>
    <w:rsid w:val="009B25D3"/>
    <w:rsid w:val="009B25FC"/>
    <w:rsid w:val="009B26FB"/>
    <w:rsid w:val="009B2A80"/>
    <w:rsid w:val="009B2A86"/>
    <w:rsid w:val="009B2CF7"/>
    <w:rsid w:val="009B2FE7"/>
    <w:rsid w:val="009B300D"/>
    <w:rsid w:val="009B3113"/>
    <w:rsid w:val="009B3145"/>
    <w:rsid w:val="009B3154"/>
    <w:rsid w:val="009B31FA"/>
    <w:rsid w:val="009B3361"/>
    <w:rsid w:val="009B34B2"/>
    <w:rsid w:val="009B3540"/>
    <w:rsid w:val="009B35A8"/>
    <w:rsid w:val="009B3A56"/>
    <w:rsid w:val="009B3C5F"/>
    <w:rsid w:val="009B3CB2"/>
    <w:rsid w:val="009B3CE1"/>
    <w:rsid w:val="009B4073"/>
    <w:rsid w:val="009B41D8"/>
    <w:rsid w:val="009B4237"/>
    <w:rsid w:val="009B42BF"/>
    <w:rsid w:val="009B45E5"/>
    <w:rsid w:val="009B4836"/>
    <w:rsid w:val="009B4A11"/>
    <w:rsid w:val="009B4B1A"/>
    <w:rsid w:val="009B4CE0"/>
    <w:rsid w:val="009B4DD2"/>
    <w:rsid w:val="009B4E5C"/>
    <w:rsid w:val="009B4FC2"/>
    <w:rsid w:val="009B5413"/>
    <w:rsid w:val="009B5667"/>
    <w:rsid w:val="009B569C"/>
    <w:rsid w:val="009B57F8"/>
    <w:rsid w:val="009B58A3"/>
    <w:rsid w:val="009B5BE5"/>
    <w:rsid w:val="009B5CB5"/>
    <w:rsid w:val="009B5EA1"/>
    <w:rsid w:val="009B5F01"/>
    <w:rsid w:val="009B6192"/>
    <w:rsid w:val="009B61B7"/>
    <w:rsid w:val="009B6218"/>
    <w:rsid w:val="009B6272"/>
    <w:rsid w:val="009B62D9"/>
    <w:rsid w:val="009B636C"/>
    <w:rsid w:val="009B6386"/>
    <w:rsid w:val="009B6395"/>
    <w:rsid w:val="009B641A"/>
    <w:rsid w:val="009B6431"/>
    <w:rsid w:val="009B6435"/>
    <w:rsid w:val="009B650D"/>
    <w:rsid w:val="009B654F"/>
    <w:rsid w:val="009B658D"/>
    <w:rsid w:val="009B6662"/>
    <w:rsid w:val="009B669E"/>
    <w:rsid w:val="009B66DE"/>
    <w:rsid w:val="009B67C1"/>
    <w:rsid w:val="009B685F"/>
    <w:rsid w:val="009B6924"/>
    <w:rsid w:val="009B6ABA"/>
    <w:rsid w:val="009B6C50"/>
    <w:rsid w:val="009B6C93"/>
    <w:rsid w:val="009B6DB7"/>
    <w:rsid w:val="009B6F99"/>
    <w:rsid w:val="009B7168"/>
    <w:rsid w:val="009B73EE"/>
    <w:rsid w:val="009B7430"/>
    <w:rsid w:val="009B7554"/>
    <w:rsid w:val="009B7578"/>
    <w:rsid w:val="009B75AB"/>
    <w:rsid w:val="009B75DB"/>
    <w:rsid w:val="009B76D4"/>
    <w:rsid w:val="009B78A0"/>
    <w:rsid w:val="009B7903"/>
    <w:rsid w:val="009B7B26"/>
    <w:rsid w:val="009B7B3A"/>
    <w:rsid w:val="009B7BBB"/>
    <w:rsid w:val="009B7D82"/>
    <w:rsid w:val="009B7E6F"/>
    <w:rsid w:val="009B7F1D"/>
    <w:rsid w:val="009C0126"/>
    <w:rsid w:val="009C0A68"/>
    <w:rsid w:val="009C0BBD"/>
    <w:rsid w:val="009C0C1A"/>
    <w:rsid w:val="009C0CB5"/>
    <w:rsid w:val="009C0D31"/>
    <w:rsid w:val="009C0D57"/>
    <w:rsid w:val="009C0F1E"/>
    <w:rsid w:val="009C0F2A"/>
    <w:rsid w:val="009C131E"/>
    <w:rsid w:val="009C1446"/>
    <w:rsid w:val="009C162F"/>
    <w:rsid w:val="009C1634"/>
    <w:rsid w:val="009C16F5"/>
    <w:rsid w:val="009C1729"/>
    <w:rsid w:val="009C188D"/>
    <w:rsid w:val="009C1A4A"/>
    <w:rsid w:val="009C1AE1"/>
    <w:rsid w:val="009C1DA7"/>
    <w:rsid w:val="009C1E9F"/>
    <w:rsid w:val="009C1F4B"/>
    <w:rsid w:val="009C1F66"/>
    <w:rsid w:val="009C23E7"/>
    <w:rsid w:val="009C25BA"/>
    <w:rsid w:val="009C2673"/>
    <w:rsid w:val="009C2767"/>
    <w:rsid w:val="009C2910"/>
    <w:rsid w:val="009C2996"/>
    <w:rsid w:val="009C29C0"/>
    <w:rsid w:val="009C2ACA"/>
    <w:rsid w:val="009C2B33"/>
    <w:rsid w:val="009C2E2A"/>
    <w:rsid w:val="009C2EF3"/>
    <w:rsid w:val="009C307D"/>
    <w:rsid w:val="009C31AB"/>
    <w:rsid w:val="009C3525"/>
    <w:rsid w:val="009C3A25"/>
    <w:rsid w:val="009C3AE2"/>
    <w:rsid w:val="009C3C0F"/>
    <w:rsid w:val="009C3C8D"/>
    <w:rsid w:val="009C3EB4"/>
    <w:rsid w:val="009C3F90"/>
    <w:rsid w:val="009C415A"/>
    <w:rsid w:val="009C415D"/>
    <w:rsid w:val="009C46CE"/>
    <w:rsid w:val="009C49F4"/>
    <w:rsid w:val="009C4F53"/>
    <w:rsid w:val="009C5112"/>
    <w:rsid w:val="009C51FE"/>
    <w:rsid w:val="009C5342"/>
    <w:rsid w:val="009C58A9"/>
    <w:rsid w:val="009C5B6D"/>
    <w:rsid w:val="009C5B97"/>
    <w:rsid w:val="009C5CD5"/>
    <w:rsid w:val="009C60A6"/>
    <w:rsid w:val="009C6325"/>
    <w:rsid w:val="009C6484"/>
    <w:rsid w:val="009C65AE"/>
    <w:rsid w:val="009C662C"/>
    <w:rsid w:val="009C6650"/>
    <w:rsid w:val="009C680A"/>
    <w:rsid w:val="009C6A14"/>
    <w:rsid w:val="009C6C3A"/>
    <w:rsid w:val="009C6FA7"/>
    <w:rsid w:val="009C716E"/>
    <w:rsid w:val="009C72C0"/>
    <w:rsid w:val="009C72D6"/>
    <w:rsid w:val="009C7324"/>
    <w:rsid w:val="009C73DD"/>
    <w:rsid w:val="009C7415"/>
    <w:rsid w:val="009C75C8"/>
    <w:rsid w:val="009C76DD"/>
    <w:rsid w:val="009C79D4"/>
    <w:rsid w:val="009C7C25"/>
    <w:rsid w:val="009C7E22"/>
    <w:rsid w:val="009D0052"/>
    <w:rsid w:val="009D0081"/>
    <w:rsid w:val="009D0115"/>
    <w:rsid w:val="009D026B"/>
    <w:rsid w:val="009D080B"/>
    <w:rsid w:val="009D093A"/>
    <w:rsid w:val="009D096F"/>
    <w:rsid w:val="009D0EDF"/>
    <w:rsid w:val="009D1194"/>
    <w:rsid w:val="009D1283"/>
    <w:rsid w:val="009D133A"/>
    <w:rsid w:val="009D13ED"/>
    <w:rsid w:val="009D1965"/>
    <w:rsid w:val="009D1A0F"/>
    <w:rsid w:val="009D1BDC"/>
    <w:rsid w:val="009D1D10"/>
    <w:rsid w:val="009D1DBA"/>
    <w:rsid w:val="009D1E4A"/>
    <w:rsid w:val="009D1FC6"/>
    <w:rsid w:val="009D201A"/>
    <w:rsid w:val="009D20BD"/>
    <w:rsid w:val="009D22CF"/>
    <w:rsid w:val="009D22EC"/>
    <w:rsid w:val="009D2321"/>
    <w:rsid w:val="009D23D8"/>
    <w:rsid w:val="009D23FE"/>
    <w:rsid w:val="009D2412"/>
    <w:rsid w:val="009D247A"/>
    <w:rsid w:val="009D2808"/>
    <w:rsid w:val="009D2A83"/>
    <w:rsid w:val="009D2A98"/>
    <w:rsid w:val="009D2F90"/>
    <w:rsid w:val="009D3326"/>
    <w:rsid w:val="009D3366"/>
    <w:rsid w:val="009D336A"/>
    <w:rsid w:val="009D3457"/>
    <w:rsid w:val="009D369C"/>
    <w:rsid w:val="009D38F8"/>
    <w:rsid w:val="009D39F5"/>
    <w:rsid w:val="009D3C4C"/>
    <w:rsid w:val="009D3D76"/>
    <w:rsid w:val="009D3F0A"/>
    <w:rsid w:val="009D4551"/>
    <w:rsid w:val="009D4600"/>
    <w:rsid w:val="009D4680"/>
    <w:rsid w:val="009D47E8"/>
    <w:rsid w:val="009D4C0A"/>
    <w:rsid w:val="009D4D68"/>
    <w:rsid w:val="009D4DC0"/>
    <w:rsid w:val="009D4EE9"/>
    <w:rsid w:val="009D50B9"/>
    <w:rsid w:val="009D50E4"/>
    <w:rsid w:val="009D54A2"/>
    <w:rsid w:val="009D55CE"/>
    <w:rsid w:val="009D56A6"/>
    <w:rsid w:val="009D590C"/>
    <w:rsid w:val="009D5986"/>
    <w:rsid w:val="009D598B"/>
    <w:rsid w:val="009D5BF3"/>
    <w:rsid w:val="009D5C4C"/>
    <w:rsid w:val="009D5E75"/>
    <w:rsid w:val="009D5FA7"/>
    <w:rsid w:val="009D60BA"/>
    <w:rsid w:val="009D6149"/>
    <w:rsid w:val="009D634B"/>
    <w:rsid w:val="009D6374"/>
    <w:rsid w:val="009D65FD"/>
    <w:rsid w:val="009D6718"/>
    <w:rsid w:val="009D6D4B"/>
    <w:rsid w:val="009D6E9B"/>
    <w:rsid w:val="009D6F41"/>
    <w:rsid w:val="009D72A0"/>
    <w:rsid w:val="009D733D"/>
    <w:rsid w:val="009D74AD"/>
    <w:rsid w:val="009D76A8"/>
    <w:rsid w:val="009D7868"/>
    <w:rsid w:val="009D7BAD"/>
    <w:rsid w:val="009D7C01"/>
    <w:rsid w:val="009D7C35"/>
    <w:rsid w:val="009D7C77"/>
    <w:rsid w:val="009D7CF1"/>
    <w:rsid w:val="009D7CF2"/>
    <w:rsid w:val="009D7ED2"/>
    <w:rsid w:val="009D7F0E"/>
    <w:rsid w:val="009D7F59"/>
    <w:rsid w:val="009D7FFB"/>
    <w:rsid w:val="009E049C"/>
    <w:rsid w:val="009E0580"/>
    <w:rsid w:val="009E0802"/>
    <w:rsid w:val="009E0EF6"/>
    <w:rsid w:val="009E0FC7"/>
    <w:rsid w:val="009E10AD"/>
    <w:rsid w:val="009E1225"/>
    <w:rsid w:val="009E1298"/>
    <w:rsid w:val="009E1331"/>
    <w:rsid w:val="009E18ED"/>
    <w:rsid w:val="009E19CB"/>
    <w:rsid w:val="009E1BA6"/>
    <w:rsid w:val="009E1DA7"/>
    <w:rsid w:val="009E1DFD"/>
    <w:rsid w:val="009E1E5B"/>
    <w:rsid w:val="009E1E9D"/>
    <w:rsid w:val="009E1F7D"/>
    <w:rsid w:val="009E20E8"/>
    <w:rsid w:val="009E22E5"/>
    <w:rsid w:val="009E240A"/>
    <w:rsid w:val="009E254F"/>
    <w:rsid w:val="009E257B"/>
    <w:rsid w:val="009E262E"/>
    <w:rsid w:val="009E264D"/>
    <w:rsid w:val="009E26CE"/>
    <w:rsid w:val="009E2AD5"/>
    <w:rsid w:val="009E2B40"/>
    <w:rsid w:val="009E2CB0"/>
    <w:rsid w:val="009E2CC7"/>
    <w:rsid w:val="009E2DC3"/>
    <w:rsid w:val="009E2E6B"/>
    <w:rsid w:val="009E2EBD"/>
    <w:rsid w:val="009E2EF9"/>
    <w:rsid w:val="009E3106"/>
    <w:rsid w:val="009E3117"/>
    <w:rsid w:val="009E3124"/>
    <w:rsid w:val="009E3237"/>
    <w:rsid w:val="009E35C5"/>
    <w:rsid w:val="009E3C18"/>
    <w:rsid w:val="009E3CD3"/>
    <w:rsid w:val="009E41C5"/>
    <w:rsid w:val="009E4329"/>
    <w:rsid w:val="009E46C6"/>
    <w:rsid w:val="009E4808"/>
    <w:rsid w:val="009E4827"/>
    <w:rsid w:val="009E486C"/>
    <w:rsid w:val="009E48A7"/>
    <w:rsid w:val="009E4B3B"/>
    <w:rsid w:val="009E4DA7"/>
    <w:rsid w:val="009E4DFA"/>
    <w:rsid w:val="009E4F52"/>
    <w:rsid w:val="009E5085"/>
    <w:rsid w:val="009E53A1"/>
    <w:rsid w:val="009E555A"/>
    <w:rsid w:val="009E563E"/>
    <w:rsid w:val="009E571C"/>
    <w:rsid w:val="009E5933"/>
    <w:rsid w:val="009E5D04"/>
    <w:rsid w:val="009E5D0B"/>
    <w:rsid w:val="009E5D64"/>
    <w:rsid w:val="009E5E04"/>
    <w:rsid w:val="009E5E17"/>
    <w:rsid w:val="009E5E81"/>
    <w:rsid w:val="009E5F7A"/>
    <w:rsid w:val="009E626D"/>
    <w:rsid w:val="009E62EF"/>
    <w:rsid w:val="009E6356"/>
    <w:rsid w:val="009E668E"/>
    <w:rsid w:val="009E66CD"/>
    <w:rsid w:val="009E66DA"/>
    <w:rsid w:val="009E684E"/>
    <w:rsid w:val="009E685D"/>
    <w:rsid w:val="009E6946"/>
    <w:rsid w:val="009E6A10"/>
    <w:rsid w:val="009E6C5F"/>
    <w:rsid w:val="009E6D97"/>
    <w:rsid w:val="009E6F02"/>
    <w:rsid w:val="009E71BB"/>
    <w:rsid w:val="009E73E4"/>
    <w:rsid w:val="009E75E9"/>
    <w:rsid w:val="009E7791"/>
    <w:rsid w:val="009E77B3"/>
    <w:rsid w:val="009E77C2"/>
    <w:rsid w:val="009E7FCC"/>
    <w:rsid w:val="009F0019"/>
    <w:rsid w:val="009F0317"/>
    <w:rsid w:val="009F0523"/>
    <w:rsid w:val="009F0853"/>
    <w:rsid w:val="009F09C0"/>
    <w:rsid w:val="009F0B81"/>
    <w:rsid w:val="009F0C40"/>
    <w:rsid w:val="009F0EE7"/>
    <w:rsid w:val="009F11D1"/>
    <w:rsid w:val="009F15DD"/>
    <w:rsid w:val="009F18D5"/>
    <w:rsid w:val="009F1D8A"/>
    <w:rsid w:val="009F2073"/>
    <w:rsid w:val="009F25AA"/>
    <w:rsid w:val="009F25D9"/>
    <w:rsid w:val="009F2767"/>
    <w:rsid w:val="009F27E0"/>
    <w:rsid w:val="009F29E7"/>
    <w:rsid w:val="009F2A1B"/>
    <w:rsid w:val="009F2A96"/>
    <w:rsid w:val="009F2B5B"/>
    <w:rsid w:val="009F2C7A"/>
    <w:rsid w:val="009F2D5A"/>
    <w:rsid w:val="009F2F27"/>
    <w:rsid w:val="009F2F3E"/>
    <w:rsid w:val="009F2F87"/>
    <w:rsid w:val="009F2FB8"/>
    <w:rsid w:val="009F311D"/>
    <w:rsid w:val="009F3158"/>
    <w:rsid w:val="009F323A"/>
    <w:rsid w:val="009F3255"/>
    <w:rsid w:val="009F33AB"/>
    <w:rsid w:val="009F36F1"/>
    <w:rsid w:val="009F3BC1"/>
    <w:rsid w:val="009F3C55"/>
    <w:rsid w:val="009F3C6D"/>
    <w:rsid w:val="009F3CF4"/>
    <w:rsid w:val="009F3DDE"/>
    <w:rsid w:val="009F3E31"/>
    <w:rsid w:val="009F3EDA"/>
    <w:rsid w:val="009F3F5A"/>
    <w:rsid w:val="009F4024"/>
    <w:rsid w:val="009F42B5"/>
    <w:rsid w:val="009F4671"/>
    <w:rsid w:val="009F46C9"/>
    <w:rsid w:val="009F4745"/>
    <w:rsid w:val="009F4865"/>
    <w:rsid w:val="009F49A9"/>
    <w:rsid w:val="009F4B77"/>
    <w:rsid w:val="009F4D38"/>
    <w:rsid w:val="009F4E06"/>
    <w:rsid w:val="009F4EF8"/>
    <w:rsid w:val="009F507E"/>
    <w:rsid w:val="009F538A"/>
    <w:rsid w:val="009F5557"/>
    <w:rsid w:val="009F56D8"/>
    <w:rsid w:val="009F5837"/>
    <w:rsid w:val="009F586E"/>
    <w:rsid w:val="009F5903"/>
    <w:rsid w:val="009F591C"/>
    <w:rsid w:val="009F5B32"/>
    <w:rsid w:val="009F5B85"/>
    <w:rsid w:val="009F5BC5"/>
    <w:rsid w:val="009F5C45"/>
    <w:rsid w:val="009F5C72"/>
    <w:rsid w:val="009F5FB5"/>
    <w:rsid w:val="009F661C"/>
    <w:rsid w:val="009F6A3E"/>
    <w:rsid w:val="009F6B95"/>
    <w:rsid w:val="009F6C89"/>
    <w:rsid w:val="009F6D58"/>
    <w:rsid w:val="009F6D5B"/>
    <w:rsid w:val="009F6DF3"/>
    <w:rsid w:val="009F70D6"/>
    <w:rsid w:val="009F7345"/>
    <w:rsid w:val="009F743B"/>
    <w:rsid w:val="009F74FD"/>
    <w:rsid w:val="009F751D"/>
    <w:rsid w:val="009F75B4"/>
    <w:rsid w:val="009F7641"/>
    <w:rsid w:val="009F76B1"/>
    <w:rsid w:val="009F76B6"/>
    <w:rsid w:val="009F77D7"/>
    <w:rsid w:val="009F781D"/>
    <w:rsid w:val="009F7975"/>
    <w:rsid w:val="009F7B45"/>
    <w:rsid w:val="009F7B74"/>
    <w:rsid w:val="009F7C2F"/>
    <w:rsid w:val="009F7D50"/>
    <w:rsid w:val="009F7D9B"/>
    <w:rsid w:val="00A00233"/>
    <w:rsid w:val="00A00282"/>
    <w:rsid w:val="00A002AF"/>
    <w:rsid w:val="00A0030C"/>
    <w:rsid w:val="00A00361"/>
    <w:rsid w:val="00A0038B"/>
    <w:rsid w:val="00A004B2"/>
    <w:rsid w:val="00A00584"/>
    <w:rsid w:val="00A005F0"/>
    <w:rsid w:val="00A00604"/>
    <w:rsid w:val="00A007A3"/>
    <w:rsid w:val="00A008C1"/>
    <w:rsid w:val="00A00CBC"/>
    <w:rsid w:val="00A00CFD"/>
    <w:rsid w:val="00A00D70"/>
    <w:rsid w:val="00A00D91"/>
    <w:rsid w:val="00A00F76"/>
    <w:rsid w:val="00A00F7C"/>
    <w:rsid w:val="00A0136E"/>
    <w:rsid w:val="00A0139E"/>
    <w:rsid w:val="00A01471"/>
    <w:rsid w:val="00A0165E"/>
    <w:rsid w:val="00A016EA"/>
    <w:rsid w:val="00A017E0"/>
    <w:rsid w:val="00A01918"/>
    <w:rsid w:val="00A019DB"/>
    <w:rsid w:val="00A01B42"/>
    <w:rsid w:val="00A01B7F"/>
    <w:rsid w:val="00A01B95"/>
    <w:rsid w:val="00A01CD6"/>
    <w:rsid w:val="00A02133"/>
    <w:rsid w:val="00A021E6"/>
    <w:rsid w:val="00A02200"/>
    <w:rsid w:val="00A02391"/>
    <w:rsid w:val="00A026CA"/>
    <w:rsid w:val="00A02708"/>
    <w:rsid w:val="00A027A8"/>
    <w:rsid w:val="00A027E1"/>
    <w:rsid w:val="00A0280C"/>
    <w:rsid w:val="00A02983"/>
    <w:rsid w:val="00A02A29"/>
    <w:rsid w:val="00A02A46"/>
    <w:rsid w:val="00A02C8D"/>
    <w:rsid w:val="00A02CCC"/>
    <w:rsid w:val="00A02F86"/>
    <w:rsid w:val="00A02F96"/>
    <w:rsid w:val="00A02FDD"/>
    <w:rsid w:val="00A0314A"/>
    <w:rsid w:val="00A031B1"/>
    <w:rsid w:val="00A031D3"/>
    <w:rsid w:val="00A031D5"/>
    <w:rsid w:val="00A03274"/>
    <w:rsid w:val="00A03439"/>
    <w:rsid w:val="00A03464"/>
    <w:rsid w:val="00A0347D"/>
    <w:rsid w:val="00A03566"/>
    <w:rsid w:val="00A0356D"/>
    <w:rsid w:val="00A03622"/>
    <w:rsid w:val="00A03642"/>
    <w:rsid w:val="00A0384F"/>
    <w:rsid w:val="00A038D8"/>
    <w:rsid w:val="00A03979"/>
    <w:rsid w:val="00A0399B"/>
    <w:rsid w:val="00A03E5C"/>
    <w:rsid w:val="00A04058"/>
    <w:rsid w:val="00A041F2"/>
    <w:rsid w:val="00A04399"/>
    <w:rsid w:val="00A043F8"/>
    <w:rsid w:val="00A047C6"/>
    <w:rsid w:val="00A047E3"/>
    <w:rsid w:val="00A04883"/>
    <w:rsid w:val="00A04886"/>
    <w:rsid w:val="00A04960"/>
    <w:rsid w:val="00A04A21"/>
    <w:rsid w:val="00A04B1A"/>
    <w:rsid w:val="00A04DB2"/>
    <w:rsid w:val="00A04EAC"/>
    <w:rsid w:val="00A050BA"/>
    <w:rsid w:val="00A051AF"/>
    <w:rsid w:val="00A05286"/>
    <w:rsid w:val="00A057A2"/>
    <w:rsid w:val="00A058D6"/>
    <w:rsid w:val="00A05B69"/>
    <w:rsid w:val="00A05B8E"/>
    <w:rsid w:val="00A05CC9"/>
    <w:rsid w:val="00A05E78"/>
    <w:rsid w:val="00A05F20"/>
    <w:rsid w:val="00A05F57"/>
    <w:rsid w:val="00A0606E"/>
    <w:rsid w:val="00A061EB"/>
    <w:rsid w:val="00A06302"/>
    <w:rsid w:val="00A06397"/>
    <w:rsid w:val="00A063A6"/>
    <w:rsid w:val="00A064B8"/>
    <w:rsid w:val="00A065A7"/>
    <w:rsid w:val="00A065C1"/>
    <w:rsid w:val="00A06A9C"/>
    <w:rsid w:val="00A06B14"/>
    <w:rsid w:val="00A06B80"/>
    <w:rsid w:val="00A06E39"/>
    <w:rsid w:val="00A06F02"/>
    <w:rsid w:val="00A06FAB"/>
    <w:rsid w:val="00A07286"/>
    <w:rsid w:val="00A072A5"/>
    <w:rsid w:val="00A0740B"/>
    <w:rsid w:val="00A07480"/>
    <w:rsid w:val="00A077A1"/>
    <w:rsid w:val="00A077E1"/>
    <w:rsid w:val="00A0785A"/>
    <w:rsid w:val="00A07894"/>
    <w:rsid w:val="00A07928"/>
    <w:rsid w:val="00A07A1C"/>
    <w:rsid w:val="00A07B75"/>
    <w:rsid w:val="00A07BA7"/>
    <w:rsid w:val="00A07EF3"/>
    <w:rsid w:val="00A101F2"/>
    <w:rsid w:val="00A1021C"/>
    <w:rsid w:val="00A1032D"/>
    <w:rsid w:val="00A10388"/>
    <w:rsid w:val="00A1038F"/>
    <w:rsid w:val="00A1039A"/>
    <w:rsid w:val="00A10984"/>
    <w:rsid w:val="00A10AD5"/>
    <w:rsid w:val="00A10E1F"/>
    <w:rsid w:val="00A10F74"/>
    <w:rsid w:val="00A111F6"/>
    <w:rsid w:val="00A112A1"/>
    <w:rsid w:val="00A11383"/>
    <w:rsid w:val="00A1159C"/>
    <w:rsid w:val="00A11622"/>
    <w:rsid w:val="00A1187C"/>
    <w:rsid w:val="00A1190E"/>
    <w:rsid w:val="00A119F0"/>
    <w:rsid w:val="00A11A9E"/>
    <w:rsid w:val="00A11C5E"/>
    <w:rsid w:val="00A11CB7"/>
    <w:rsid w:val="00A11FC9"/>
    <w:rsid w:val="00A12301"/>
    <w:rsid w:val="00A1253D"/>
    <w:rsid w:val="00A12665"/>
    <w:rsid w:val="00A12735"/>
    <w:rsid w:val="00A1279C"/>
    <w:rsid w:val="00A12869"/>
    <w:rsid w:val="00A128BA"/>
    <w:rsid w:val="00A128BB"/>
    <w:rsid w:val="00A12A09"/>
    <w:rsid w:val="00A12A0C"/>
    <w:rsid w:val="00A12A9A"/>
    <w:rsid w:val="00A12CA1"/>
    <w:rsid w:val="00A12D36"/>
    <w:rsid w:val="00A12EE1"/>
    <w:rsid w:val="00A12F7F"/>
    <w:rsid w:val="00A1311F"/>
    <w:rsid w:val="00A131A6"/>
    <w:rsid w:val="00A13413"/>
    <w:rsid w:val="00A13457"/>
    <w:rsid w:val="00A1350F"/>
    <w:rsid w:val="00A13628"/>
    <w:rsid w:val="00A1379D"/>
    <w:rsid w:val="00A137A4"/>
    <w:rsid w:val="00A1389B"/>
    <w:rsid w:val="00A139FB"/>
    <w:rsid w:val="00A13CA8"/>
    <w:rsid w:val="00A13D8E"/>
    <w:rsid w:val="00A13EB6"/>
    <w:rsid w:val="00A13F99"/>
    <w:rsid w:val="00A14216"/>
    <w:rsid w:val="00A1425F"/>
    <w:rsid w:val="00A143AD"/>
    <w:rsid w:val="00A143CC"/>
    <w:rsid w:val="00A14438"/>
    <w:rsid w:val="00A14643"/>
    <w:rsid w:val="00A14674"/>
    <w:rsid w:val="00A147F3"/>
    <w:rsid w:val="00A1482D"/>
    <w:rsid w:val="00A1491C"/>
    <w:rsid w:val="00A1496C"/>
    <w:rsid w:val="00A14982"/>
    <w:rsid w:val="00A14ACE"/>
    <w:rsid w:val="00A14D83"/>
    <w:rsid w:val="00A14F07"/>
    <w:rsid w:val="00A14F5E"/>
    <w:rsid w:val="00A1519C"/>
    <w:rsid w:val="00A1519F"/>
    <w:rsid w:val="00A1524C"/>
    <w:rsid w:val="00A15279"/>
    <w:rsid w:val="00A15429"/>
    <w:rsid w:val="00A154FD"/>
    <w:rsid w:val="00A15682"/>
    <w:rsid w:val="00A15810"/>
    <w:rsid w:val="00A1583D"/>
    <w:rsid w:val="00A15895"/>
    <w:rsid w:val="00A15A88"/>
    <w:rsid w:val="00A15AF5"/>
    <w:rsid w:val="00A15B7C"/>
    <w:rsid w:val="00A15C75"/>
    <w:rsid w:val="00A15FE2"/>
    <w:rsid w:val="00A160F4"/>
    <w:rsid w:val="00A16236"/>
    <w:rsid w:val="00A164EC"/>
    <w:rsid w:val="00A16625"/>
    <w:rsid w:val="00A16695"/>
    <w:rsid w:val="00A16704"/>
    <w:rsid w:val="00A1682D"/>
    <w:rsid w:val="00A168D8"/>
    <w:rsid w:val="00A1691F"/>
    <w:rsid w:val="00A16FBE"/>
    <w:rsid w:val="00A17285"/>
    <w:rsid w:val="00A172BC"/>
    <w:rsid w:val="00A17789"/>
    <w:rsid w:val="00A178DF"/>
    <w:rsid w:val="00A1797F"/>
    <w:rsid w:val="00A17A1A"/>
    <w:rsid w:val="00A17BC1"/>
    <w:rsid w:val="00A17FED"/>
    <w:rsid w:val="00A20032"/>
    <w:rsid w:val="00A20487"/>
    <w:rsid w:val="00A205CA"/>
    <w:rsid w:val="00A20621"/>
    <w:rsid w:val="00A206B2"/>
    <w:rsid w:val="00A208C2"/>
    <w:rsid w:val="00A20ADB"/>
    <w:rsid w:val="00A20C25"/>
    <w:rsid w:val="00A20D7A"/>
    <w:rsid w:val="00A20DAB"/>
    <w:rsid w:val="00A2121B"/>
    <w:rsid w:val="00A2143C"/>
    <w:rsid w:val="00A21584"/>
    <w:rsid w:val="00A215E3"/>
    <w:rsid w:val="00A21C0F"/>
    <w:rsid w:val="00A21CA3"/>
    <w:rsid w:val="00A21DBF"/>
    <w:rsid w:val="00A21E45"/>
    <w:rsid w:val="00A21E46"/>
    <w:rsid w:val="00A21F9F"/>
    <w:rsid w:val="00A22277"/>
    <w:rsid w:val="00A228D9"/>
    <w:rsid w:val="00A229E0"/>
    <w:rsid w:val="00A23026"/>
    <w:rsid w:val="00A231A1"/>
    <w:rsid w:val="00A2325C"/>
    <w:rsid w:val="00A23765"/>
    <w:rsid w:val="00A237B7"/>
    <w:rsid w:val="00A238D0"/>
    <w:rsid w:val="00A2392B"/>
    <w:rsid w:val="00A23A25"/>
    <w:rsid w:val="00A23DE7"/>
    <w:rsid w:val="00A23E53"/>
    <w:rsid w:val="00A23F6A"/>
    <w:rsid w:val="00A23FBD"/>
    <w:rsid w:val="00A243BC"/>
    <w:rsid w:val="00A246FC"/>
    <w:rsid w:val="00A24A83"/>
    <w:rsid w:val="00A24B38"/>
    <w:rsid w:val="00A24BD0"/>
    <w:rsid w:val="00A24D78"/>
    <w:rsid w:val="00A24DC7"/>
    <w:rsid w:val="00A24F96"/>
    <w:rsid w:val="00A25083"/>
    <w:rsid w:val="00A250CE"/>
    <w:rsid w:val="00A250FD"/>
    <w:rsid w:val="00A25358"/>
    <w:rsid w:val="00A2543B"/>
    <w:rsid w:val="00A2551C"/>
    <w:rsid w:val="00A2555E"/>
    <w:rsid w:val="00A25624"/>
    <w:rsid w:val="00A256CA"/>
    <w:rsid w:val="00A25701"/>
    <w:rsid w:val="00A259C4"/>
    <w:rsid w:val="00A25A07"/>
    <w:rsid w:val="00A25A44"/>
    <w:rsid w:val="00A25B5C"/>
    <w:rsid w:val="00A25BB3"/>
    <w:rsid w:val="00A25C89"/>
    <w:rsid w:val="00A25DF4"/>
    <w:rsid w:val="00A2617E"/>
    <w:rsid w:val="00A264B1"/>
    <w:rsid w:val="00A264B6"/>
    <w:rsid w:val="00A264E5"/>
    <w:rsid w:val="00A265DA"/>
    <w:rsid w:val="00A26780"/>
    <w:rsid w:val="00A267C4"/>
    <w:rsid w:val="00A26847"/>
    <w:rsid w:val="00A26FA3"/>
    <w:rsid w:val="00A271AD"/>
    <w:rsid w:val="00A271DF"/>
    <w:rsid w:val="00A27581"/>
    <w:rsid w:val="00A2772C"/>
    <w:rsid w:val="00A27922"/>
    <w:rsid w:val="00A279DD"/>
    <w:rsid w:val="00A27A00"/>
    <w:rsid w:val="00A27B22"/>
    <w:rsid w:val="00A27B84"/>
    <w:rsid w:val="00A27CD2"/>
    <w:rsid w:val="00A27FB5"/>
    <w:rsid w:val="00A302E1"/>
    <w:rsid w:val="00A306F7"/>
    <w:rsid w:val="00A3073D"/>
    <w:rsid w:val="00A30808"/>
    <w:rsid w:val="00A30825"/>
    <w:rsid w:val="00A308E7"/>
    <w:rsid w:val="00A30945"/>
    <w:rsid w:val="00A3099B"/>
    <w:rsid w:val="00A309AD"/>
    <w:rsid w:val="00A30AD5"/>
    <w:rsid w:val="00A30B1C"/>
    <w:rsid w:val="00A30C15"/>
    <w:rsid w:val="00A30C29"/>
    <w:rsid w:val="00A30DF1"/>
    <w:rsid w:val="00A30FCC"/>
    <w:rsid w:val="00A3122B"/>
    <w:rsid w:val="00A3126B"/>
    <w:rsid w:val="00A312E4"/>
    <w:rsid w:val="00A31374"/>
    <w:rsid w:val="00A31418"/>
    <w:rsid w:val="00A31523"/>
    <w:rsid w:val="00A31675"/>
    <w:rsid w:val="00A31A73"/>
    <w:rsid w:val="00A31B5A"/>
    <w:rsid w:val="00A31D48"/>
    <w:rsid w:val="00A31E5E"/>
    <w:rsid w:val="00A31F65"/>
    <w:rsid w:val="00A31FFC"/>
    <w:rsid w:val="00A3208C"/>
    <w:rsid w:val="00A321E0"/>
    <w:rsid w:val="00A3223A"/>
    <w:rsid w:val="00A3228D"/>
    <w:rsid w:val="00A32381"/>
    <w:rsid w:val="00A32394"/>
    <w:rsid w:val="00A326E7"/>
    <w:rsid w:val="00A328E9"/>
    <w:rsid w:val="00A32AA0"/>
    <w:rsid w:val="00A32BF1"/>
    <w:rsid w:val="00A32C7E"/>
    <w:rsid w:val="00A33000"/>
    <w:rsid w:val="00A3318D"/>
    <w:rsid w:val="00A331A8"/>
    <w:rsid w:val="00A332CE"/>
    <w:rsid w:val="00A33423"/>
    <w:rsid w:val="00A334CA"/>
    <w:rsid w:val="00A335F4"/>
    <w:rsid w:val="00A33602"/>
    <w:rsid w:val="00A33678"/>
    <w:rsid w:val="00A33725"/>
    <w:rsid w:val="00A3376E"/>
    <w:rsid w:val="00A33774"/>
    <w:rsid w:val="00A33820"/>
    <w:rsid w:val="00A338EB"/>
    <w:rsid w:val="00A33AB6"/>
    <w:rsid w:val="00A33E7F"/>
    <w:rsid w:val="00A33F30"/>
    <w:rsid w:val="00A33F62"/>
    <w:rsid w:val="00A340A7"/>
    <w:rsid w:val="00A3423B"/>
    <w:rsid w:val="00A34448"/>
    <w:rsid w:val="00A3452A"/>
    <w:rsid w:val="00A34542"/>
    <w:rsid w:val="00A345ED"/>
    <w:rsid w:val="00A3467B"/>
    <w:rsid w:val="00A346FD"/>
    <w:rsid w:val="00A34717"/>
    <w:rsid w:val="00A34786"/>
    <w:rsid w:val="00A347F2"/>
    <w:rsid w:val="00A34A91"/>
    <w:rsid w:val="00A34BE6"/>
    <w:rsid w:val="00A34C7C"/>
    <w:rsid w:val="00A34F79"/>
    <w:rsid w:val="00A34F96"/>
    <w:rsid w:val="00A350AF"/>
    <w:rsid w:val="00A350D6"/>
    <w:rsid w:val="00A3512F"/>
    <w:rsid w:val="00A351E6"/>
    <w:rsid w:val="00A352AB"/>
    <w:rsid w:val="00A352C6"/>
    <w:rsid w:val="00A353BB"/>
    <w:rsid w:val="00A35442"/>
    <w:rsid w:val="00A35562"/>
    <w:rsid w:val="00A355CC"/>
    <w:rsid w:val="00A35608"/>
    <w:rsid w:val="00A35691"/>
    <w:rsid w:val="00A35700"/>
    <w:rsid w:val="00A357AC"/>
    <w:rsid w:val="00A35960"/>
    <w:rsid w:val="00A359BB"/>
    <w:rsid w:val="00A35A30"/>
    <w:rsid w:val="00A35B62"/>
    <w:rsid w:val="00A35BA3"/>
    <w:rsid w:val="00A35BC9"/>
    <w:rsid w:val="00A35C64"/>
    <w:rsid w:val="00A35D95"/>
    <w:rsid w:val="00A35DA3"/>
    <w:rsid w:val="00A35E08"/>
    <w:rsid w:val="00A35F68"/>
    <w:rsid w:val="00A36183"/>
    <w:rsid w:val="00A361B3"/>
    <w:rsid w:val="00A36327"/>
    <w:rsid w:val="00A36B29"/>
    <w:rsid w:val="00A36B48"/>
    <w:rsid w:val="00A36D4A"/>
    <w:rsid w:val="00A36D76"/>
    <w:rsid w:val="00A36E2F"/>
    <w:rsid w:val="00A36EA7"/>
    <w:rsid w:val="00A36F9E"/>
    <w:rsid w:val="00A36FC8"/>
    <w:rsid w:val="00A36FF7"/>
    <w:rsid w:val="00A370FC"/>
    <w:rsid w:val="00A37456"/>
    <w:rsid w:val="00A375D0"/>
    <w:rsid w:val="00A3790E"/>
    <w:rsid w:val="00A37B7C"/>
    <w:rsid w:val="00A37D14"/>
    <w:rsid w:val="00A37D9D"/>
    <w:rsid w:val="00A37DED"/>
    <w:rsid w:val="00A37F4C"/>
    <w:rsid w:val="00A37F5E"/>
    <w:rsid w:val="00A37F78"/>
    <w:rsid w:val="00A37FB0"/>
    <w:rsid w:val="00A37FCF"/>
    <w:rsid w:val="00A400CE"/>
    <w:rsid w:val="00A400F8"/>
    <w:rsid w:val="00A4045F"/>
    <w:rsid w:val="00A407E9"/>
    <w:rsid w:val="00A4083C"/>
    <w:rsid w:val="00A408A5"/>
    <w:rsid w:val="00A40B63"/>
    <w:rsid w:val="00A40D94"/>
    <w:rsid w:val="00A40E66"/>
    <w:rsid w:val="00A41376"/>
    <w:rsid w:val="00A413CD"/>
    <w:rsid w:val="00A41551"/>
    <w:rsid w:val="00A41601"/>
    <w:rsid w:val="00A4180E"/>
    <w:rsid w:val="00A418BE"/>
    <w:rsid w:val="00A419D0"/>
    <w:rsid w:val="00A41CC3"/>
    <w:rsid w:val="00A41D1E"/>
    <w:rsid w:val="00A41D56"/>
    <w:rsid w:val="00A423F4"/>
    <w:rsid w:val="00A425E5"/>
    <w:rsid w:val="00A4262D"/>
    <w:rsid w:val="00A42946"/>
    <w:rsid w:val="00A429FB"/>
    <w:rsid w:val="00A42A70"/>
    <w:rsid w:val="00A42B0C"/>
    <w:rsid w:val="00A42C16"/>
    <w:rsid w:val="00A42C87"/>
    <w:rsid w:val="00A42D75"/>
    <w:rsid w:val="00A42E78"/>
    <w:rsid w:val="00A4325B"/>
    <w:rsid w:val="00A4339D"/>
    <w:rsid w:val="00A433A0"/>
    <w:rsid w:val="00A43507"/>
    <w:rsid w:val="00A435AF"/>
    <w:rsid w:val="00A435CC"/>
    <w:rsid w:val="00A437C4"/>
    <w:rsid w:val="00A43A0C"/>
    <w:rsid w:val="00A43A18"/>
    <w:rsid w:val="00A43A77"/>
    <w:rsid w:val="00A43D96"/>
    <w:rsid w:val="00A43EDD"/>
    <w:rsid w:val="00A44066"/>
    <w:rsid w:val="00A44078"/>
    <w:rsid w:val="00A441CC"/>
    <w:rsid w:val="00A4425A"/>
    <w:rsid w:val="00A444E3"/>
    <w:rsid w:val="00A447AB"/>
    <w:rsid w:val="00A44B6F"/>
    <w:rsid w:val="00A44F38"/>
    <w:rsid w:val="00A45254"/>
    <w:rsid w:val="00A453DD"/>
    <w:rsid w:val="00A4544C"/>
    <w:rsid w:val="00A457C2"/>
    <w:rsid w:val="00A45890"/>
    <w:rsid w:val="00A458A9"/>
    <w:rsid w:val="00A45B37"/>
    <w:rsid w:val="00A45C01"/>
    <w:rsid w:val="00A45C6F"/>
    <w:rsid w:val="00A45FA3"/>
    <w:rsid w:val="00A45FCB"/>
    <w:rsid w:val="00A46241"/>
    <w:rsid w:val="00A462DB"/>
    <w:rsid w:val="00A462EB"/>
    <w:rsid w:val="00A463A9"/>
    <w:rsid w:val="00A4649F"/>
    <w:rsid w:val="00A466A3"/>
    <w:rsid w:val="00A466B2"/>
    <w:rsid w:val="00A4693C"/>
    <w:rsid w:val="00A46ECE"/>
    <w:rsid w:val="00A47181"/>
    <w:rsid w:val="00A4720D"/>
    <w:rsid w:val="00A4765B"/>
    <w:rsid w:val="00A4769F"/>
    <w:rsid w:val="00A47730"/>
    <w:rsid w:val="00A47A4E"/>
    <w:rsid w:val="00A47BB5"/>
    <w:rsid w:val="00A5009A"/>
    <w:rsid w:val="00A500CE"/>
    <w:rsid w:val="00A5021B"/>
    <w:rsid w:val="00A5048E"/>
    <w:rsid w:val="00A505C2"/>
    <w:rsid w:val="00A506AC"/>
    <w:rsid w:val="00A5084E"/>
    <w:rsid w:val="00A508EB"/>
    <w:rsid w:val="00A5095F"/>
    <w:rsid w:val="00A50973"/>
    <w:rsid w:val="00A509A8"/>
    <w:rsid w:val="00A50B01"/>
    <w:rsid w:val="00A50CDA"/>
    <w:rsid w:val="00A50D90"/>
    <w:rsid w:val="00A50EA3"/>
    <w:rsid w:val="00A50F6A"/>
    <w:rsid w:val="00A50FBE"/>
    <w:rsid w:val="00A51084"/>
    <w:rsid w:val="00A51105"/>
    <w:rsid w:val="00A5113B"/>
    <w:rsid w:val="00A51155"/>
    <w:rsid w:val="00A5144A"/>
    <w:rsid w:val="00A51559"/>
    <w:rsid w:val="00A5178C"/>
    <w:rsid w:val="00A517CB"/>
    <w:rsid w:val="00A51836"/>
    <w:rsid w:val="00A5189A"/>
    <w:rsid w:val="00A519CE"/>
    <w:rsid w:val="00A519F6"/>
    <w:rsid w:val="00A51AE7"/>
    <w:rsid w:val="00A51B4B"/>
    <w:rsid w:val="00A51C0F"/>
    <w:rsid w:val="00A51C92"/>
    <w:rsid w:val="00A51CD0"/>
    <w:rsid w:val="00A51EC7"/>
    <w:rsid w:val="00A51FDB"/>
    <w:rsid w:val="00A5211A"/>
    <w:rsid w:val="00A5217D"/>
    <w:rsid w:val="00A52378"/>
    <w:rsid w:val="00A5244C"/>
    <w:rsid w:val="00A52545"/>
    <w:rsid w:val="00A5264A"/>
    <w:rsid w:val="00A5264F"/>
    <w:rsid w:val="00A52655"/>
    <w:rsid w:val="00A52898"/>
    <w:rsid w:val="00A52A07"/>
    <w:rsid w:val="00A52B4F"/>
    <w:rsid w:val="00A52C72"/>
    <w:rsid w:val="00A52DE0"/>
    <w:rsid w:val="00A530EA"/>
    <w:rsid w:val="00A53497"/>
    <w:rsid w:val="00A535BF"/>
    <w:rsid w:val="00A53638"/>
    <w:rsid w:val="00A53839"/>
    <w:rsid w:val="00A538F6"/>
    <w:rsid w:val="00A53915"/>
    <w:rsid w:val="00A539A4"/>
    <w:rsid w:val="00A53A1C"/>
    <w:rsid w:val="00A53A5D"/>
    <w:rsid w:val="00A53B14"/>
    <w:rsid w:val="00A53B97"/>
    <w:rsid w:val="00A53C7B"/>
    <w:rsid w:val="00A53E05"/>
    <w:rsid w:val="00A540E0"/>
    <w:rsid w:val="00A54615"/>
    <w:rsid w:val="00A54627"/>
    <w:rsid w:val="00A54699"/>
    <w:rsid w:val="00A547DF"/>
    <w:rsid w:val="00A548CB"/>
    <w:rsid w:val="00A54C59"/>
    <w:rsid w:val="00A54F46"/>
    <w:rsid w:val="00A54F7B"/>
    <w:rsid w:val="00A5547D"/>
    <w:rsid w:val="00A5578F"/>
    <w:rsid w:val="00A559D7"/>
    <w:rsid w:val="00A55A9F"/>
    <w:rsid w:val="00A55AA5"/>
    <w:rsid w:val="00A55B61"/>
    <w:rsid w:val="00A55B7A"/>
    <w:rsid w:val="00A55B9E"/>
    <w:rsid w:val="00A5612C"/>
    <w:rsid w:val="00A5618D"/>
    <w:rsid w:val="00A56340"/>
    <w:rsid w:val="00A56458"/>
    <w:rsid w:val="00A564A6"/>
    <w:rsid w:val="00A564AD"/>
    <w:rsid w:val="00A56604"/>
    <w:rsid w:val="00A56711"/>
    <w:rsid w:val="00A56B02"/>
    <w:rsid w:val="00A56D43"/>
    <w:rsid w:val="00A56D77"/>
    <w:rsid w:val="00A56F77"/>
    <w:rsid w:val="00A57022"/>
    <w:rsid w:val="00A572C4"/>
    <w:rsid w:val="00A572F3"/>
    <w:rsid w:val="00A573A4"/>
    <w:rsid w:val="00A57A03"/>
    <w:rsid w:val="00A57A17"/>
    <w:rsid w:val="00A57AFC"/>
    <w:rsid w:val="00A57B94"/>
    <w:rsid w:val="00A6028E"/>
    <w:rsid w:val="00A6048A"/>
    <w:rsid w:val="00A604CD"/>
    <w:rsid w:val="00A60635"/>
    <w:rsid w:val="00A6065F"/>
    <w:rsid w:val="00A607C7"/>
    <w:rsid w:val="00A608B2"/>
    <w:rsid w:val="00A609BD"/>
    <w:rsid w:val="00A60D03"/>
    <w:rsid w:val="00A60DC8"/>
    <w:rsid w:val="00A61024"/>
    <w:rsid w:val="00A610D2"/>
    <w:rsid w:val="00A61194"/>
    <w:rsid w:val="00A611FC"/>
    <w:rsid w:val="00A61223"/>
    <w:rsid w:val="00A612BC"/>
    <w:rsid w:val="00A6131E"/>
    <w:rsid w:val="00A613F1"/>
    <w:rsid w:val="00A61427"/>
    <w:rsid w:val="00A614EB"/>
    <w:rsid w:val="00A618DA"/>
    <w:rsid w:val="00A61B3A"/>
    <w:rsid w:val="00A61B68"/>
    <w:rsid w:val="00A61C77"/>
    <w:rsid w:val="00A61CAA"/>
    <w:rsid w:val="00A61D69"/>
    <w:rsid w:val="00A61E80"/>
    <w:rsid w:val="00A61E85"/>
    <w:rsid w:val="00A61FA7"/>
    <w:rsid w:val="00A61FCE"/>
    <w:rsid w:val="00A62300"/>
    <w:rsid w:val="00A62320"/>
    <w:rsid w:val="00A62358"/>
    <w:rsid w:val="00A62559"/>
    <w:rsid w:val="00A62753"/>
    <w:rsid w:val="00A629DD"/>
    <w:rsid w:val="00A62B6A"/>
    <w:rsid w:val="00A62CED"/>
    <w:rsid w:val="00A62D01"/>
    <w:rsid w:val="00A6307A"/>
    <w:rsid w:val="00A631E0"/>
    <w:rsid w:val="00A632D8"/>
    <w:rsid w:val="00A634AE"/>
    <w:rsid w:val="00A634EF"/>
    <w:rsid w:val="00A63794"/>
    <w:rsid w:val="00A637DD"/>
    <w:rsid w:val="00A63859"/>
    <w:rsid w:val="00A63956"/>
    <w:rsid w:val="00A63BCC"/>
    <w:rsid w:val="00A642B6"/>
    <w:rsid w:val="00A64311"/>
    <w:rsid w:val="00A64599"/>
    <w:rsid w:val="00A649CA"/>
    <w:rsid w:val="00A64A71"/>
    <w:rsid w:val="00A64B1E"/>
    <w:rsid w:val="00A64B9E"/>
    <w:rsid w:val="00A64CBE"/>
    <w:rsid w:val="00A64FA0"/>
    <w:rsid w:val="00A650FD"/>
    <w:rsid w:val="00A6513D"/>
    <w:rsid w:val="00A65242"/>
    <w:rsid w:val="00A65284"/>
    <w:rsid w:val="00A65390"/>
    <w:rsid w:val="00A6545C"/>
    <w:rsid w:val="00A655EA"/>
    <w:rsid w:val="00A659F7"/>
    <w:rsid w:val="00A65B5D"/>
    <w:rsid w:val="00A65DD6"/>
    <w:rsid w:val="00A65EB4"/>
    <w:rsid w:val="00A65EDE"/>
    <w:rsid w:val="00A65FA7"/>
    <w:rsid w:val="00A66085"/>
    <w:rsid w:val="00A660B3"/>
    <w:rsid w:val="00A66118"/>
    <w:rsid w:val="00A661FA"/>
    <w:rsid w:val="00A66200"/>
    <w:rsid w:val="00A6649C"/>
    <w:rsid w:val="00A665CC"/>
    <w:rsid w:val="00A669C8"/>
    <w:rsid w:val="00A66ADB"/>
    <w:rsid w:val="00A66EFE"/>
    <w:rsid w:val="00A66F5B"/>
    <w:rsid w:val="00A66F6B"/>
    <w:rsid w:val="00A66FE7"/>
    <w:rsid w:val="00A67175"/>
    <w:rsid w:val="00A67230"/>
    <w:rsid w:val="00A67359"/>
    <w:rsid w:val="00A6742D"/>
    <w:rsid w:val="00A676D0"/>
    <w:rsid w:val="00A676D8"/>
    <w:rsid w:val="00A679B7"/>
    <w:rsid w:val="00A679EE"/>
    <w:rsid w:val="00A67C51"/>
    <w:rsid w:val="00A67DF3"/>
    <w:rsid w:val="00A67F5F"/>
    <w:rsid w:val="00A70020"/>
    <w:rsid w:val="00A70161"/>
    <w:rsid w:val="00A7029D"/>
    <w:rsid w:val="00A7030B"/>
    <w:rsid w:val="00A70662"/>
    <w:rsid w:val="00A706B8"/>
    <w:rsid w:val="00A708D2"/>
    <w:rsid w:val="00A70B0A"/>
    <w:rsid w:val="00A70CCE"/>
    <w:rsid w:val="00A70D95"/>
    <w:rsid w:val="00A70E16"/>
    <w:rsid w:val="00A70F60"/>
    <w:rsid w:val="00A70F68"/>
    <w:rsid w:val="00A70FDF"/>
    <w:rsid w:val="00A71085"/>
    <w:rsid w:val="00A7120C"/>
    <w:rsid w:val="00A71362"/>
    <w:rsid w:val="00A7141E"/>
    <w:rsid w:val="00A7158A"/>
    <w:rsid w:val="00A715F7"/>
    <w:rsid w:val="00A7161A"/>
    <w:rsid w:val="00A71776"/>
    <w:rsid w:val="00A71809"/>
    <w:rsid w:val="00A71903"/>
    <w:rsid w:val="00A7195B"/>
    <w:rsid w:val="00A71973"/>
    <w:rsid w:val="00A71A91"/>
    <w:rsid w:val="00A71AED"/>
    <w:rsid w:val="00A71B67"/>
    <w:rsid w:val="00A71DBD"/>
    <w:rsid w:val="00A7215A"/>
    <w:rsid w:val="00A7216E"/>
    <w:rsid w:val="00A7221C"/>
    <w:rsid w:val="00A722E9"/>
    <w:rsid w:val="00A72488"/>
    <w:rsid w:val="00A72694"/>
    <w:rsid w:val="00A729D6"/>
    <w:rsid w:val="00A72A13"/>
    <w:rsid w:val="00A72B7C"/>
    <w:rsid w:val="00A72E73"/>
    <w:rsid w:val="00A72F4C"/>
    <w:rsid w:val="00A7320B"/>
    <w:rsid w:val="00A73444"/>
    <w:rsid w:val="00A734F3"/>
    <w:rsid w:val="00A736F9"/>
    <w:rsid w:val="00A73727"/>
    <w:rsid w:val="00A73910"/>
    <w:rsid w:val="00A73A89"/>
    <w:rsid w:val="00A73AF2"/>
    <w:rsid w:val="00A73B64"/>
    <w:rsid w:val="00A73B9E"/>
    <w:rsid w:val="00A73DA8"/>
    <w:rsid w:val="00A73E6F"/>
    <w:rsid w:val="00A73F25"/>
    <w:rsid w:val="00A73F65"/>
    <w:rsid w:val="00A7407F"/>
    <w:rsid w:val="00A7429C"/>
    <w:rsid w:val="00A742E7"/>
    <w:rsid w:val="00A7437B"/>
    <w:rsid w:val="00A7472F"/>
    <w:rsid w:val="00A74BBF"/>
    <w:rsid w:val="00A74F46"/>
    <w:rsid w:val="00A74F76"/>
    <w:rsid w:val="00A75071"/>
    <w:rsid w:val="00A750FA"/>
    <w:rsid w:val="00A751F7"/>
    <w:rsid w:val="00A75454"/>
    <w:rsid w:val="00A75455"/>
    <w:rsid w:val="00A75493"/>
    <w:rsid w:val="00A754C4"/>
    <w:rsid w:val="00A754FE"/>
    <w:rsid w:val="00A75548"/>
    <w:rsid w:val="00A755B7"/>
    <w:rsid w:val="00A7588E"/>
    <w:rsid w:val="00A7599D"/>
    <w:rsid w:val="00A75A93"/>
    <w:rsid w:val="00A75BBE"/>
    <w:rsid w:val="00A75E24"/>
    <w:rsid w:val="00A75F1F"/>
    <w:rsid w:val="00A75F39"/>
    <w:rsid w:val="00A7611D"/>
    <w:rsid w:val="00A765D4"/>
    <w:rsid w:val="00A768C7"/>
    <w:rsid w:val="00A7699B"/>
    <w:rsid w:val="00A769BD"/>
    <w:rsid w:val="00A76AE6"/>
    <w:rsid w:val="00A76B23"/>
    <w:rsid w:val="00A76DD1"/>
    <w:rsid w:val="00A76E68"/>
    <w:rsid w:val="00A76E7B"/>
    <w:rsid w:val="00A76F56"/>
    <w:rsid w:val="00A77114"/>
    <w:rsid w:val="00A7721A"/>
    <w:rsid w:val="00A77376"/>
    <w:rsid w:val="00A7758F"/>
    <w:rsid w:val="00A77903"/>
    <w:rsid w:val="00A77A09"/>
    <w:rsid w:val="00A77B56"/>
    <w:rsid w:val="00A77B61"/>
    <w:rsid w:val="00A77D0B"/>
    <w:rsid w:val="00A77EC8"/>
    <w:rsid w:val="00A77F39"/>
    <w:rsid w:val="00A77F57"/>
    <w:rsid w:val="00A802AD"/>
    <w:rsid w:val="00A802FF"/>
    <w:rsid w:val="00A80428"/>
    <w:rsid w:val="00A804C2"/>
    <w:rsid w:val="00A8078D"/>
    <w:rsid w:val="00A807E9"/>
    <w:rsid w:val="00A808A2"/>
    <w:rsid w:val="00A80940"/>
    <w:rsid w:val="00A80A28"/>
    <w:rsid w:val="00A80B7E"/>
    <w:rsid w:val="00A80BDC"/>
    <w:rsid w:val="00A80C3C"/>
    <w:rsid w:val="00A80D4B"/>
    <w:rsid w:val="00A81065"/>
    <w:rsid w:val="00A810DD"/>
    <w:rsid w:val="00A811EC"/>
    <w:rsid w:val="00A814A3"/>
    <w:rsid w:val="00A81736"/>
    <w:rsid w:val="00A8178F"/>
    <w:rsid w:val="00A817C6"/>
    <w:rsid w:val="00A81B6C"/>
    <w:rsid w:val="00A81BA8"/>
    <w:rsid w:val="00A81E10"/>
    <w:rsid w:val="00A81E53"/>
    <w:rsid w:val="00A81FC3"/>
    <w:rsid w:val="00A821C6"/>
    <w:rsid w:val="00A8220E"/>
    <w:rsid w:val="00A82214"/>
    <w:rsid w:val="00A82273"/>
    <w:rsid w:val="00A82587"/>
    <w:rsid w:val="00A82590"/>
    <w:rsid w:val="00A82720"/>
    <w:rsid w:val="00A8275E"/>
    <w:rsid w:val="00A82842"/>
    <w:rsid w:val="00A8287B"/>
    <w:rsid w:val="00A828BB"/>
    <w:rsid w:val="00A829AF"/>
    <w:rsid w:val="00A82C7B"/>
    <w:rsid w:val="00A82E2A"/>
    <w:rsid w:val="00A82EDE"/>
    <w:rsid w:val="00A82FC8"/>
    <w:rsid w:val="00A82FFA"/>
    <w:rsid w:val="00A83055"/>
    <w:rsid w:val="00A834CF"/>
    <w:rsid w:val="00A834FD"/>
    <w:rsid w:val="00A835D2"/>
    <w:rsid w:val="00A83725"/>
    <w:rsid w:val="00A83767"/>
    <w:rsid w:val="00A8382B"/>
    <w:rsid w:val="00A838BE"/>
    <w:rsid w:val="00A838FE"/>
    <w:rsid w:val="00A8396D"/>
    <w:rsid w:val="00A83A63"/>
    <w:rsid w:val="00A83B2D"/>
    <w:rsid w:val="00A83C35"/>
    <w:rsid w:val="00A83F8C"/>
    <w:rsid w:val="00A84021"/>
    <w:rsid w:val="00A8424A"/>
    <w:rsid w:val="00A842B8"/>
    <w:rsid w:val="00A84647"/>
    <w:rsid w:val="00A8481D"/>
    <w:rsid w:val="00A84893"/>
    <w:rsid w:val="00A848E6"/>
    <w:rsid w:val="00A84AC3"/>
    <w:rsid w:val="00A84C72"/>
    <w:rsid w:val="00A84C91"/>
    <w:rsid w:val="00A84D96"/>
    <w:rsid w:val="00A84EB7"/>
    <w:rsid w:val="00A85207"/>
    <w:rsid w:val="00A853BF"/>
    <w:rsid w:val="00A854D8"/>
    <w:rsid w:val="00A85A8B"/>
    <w:rsid w:val="00A85BDA"/>
    <w:rsid w:val="00A85CE3"/>
    <w:rsid w:val="00A85FDB"/>
    <w:rsid w:val="00A85FEF"/>
    <w:rsid w:val="00A860C5"/>
    <w:rsid w:val="00A86342"/>
    <w:rsid w:val="00A863D3"/>
    <w:rsid w:val="00A8648B"/>
    <w:rsid w:val="00A86505"/>
    <w:rsid w:val="00A865FC"/>
    <w:rsid w:val="00A86974"/>
    <w:rsid w:val="00A869C6"/>
    <w:rsid w:val="00A86B19"/>
    <w:rsid w:val="00A86C5A"/>
    <w:rsid w:val="00A86F58"/>
    <w:rsid w:val="00A86FB1"/>
    <w:rsid w:val="00A87010"/>
    <w:rsid w:val="00A871B8"/>
    <w:rsid w:val="00A871F7"/>
    <w:rsid w:val="00A873FD"/>
    <w:rsid w:val="00A87448"/>
    <w:rsid w:val="00A874E9"/>
    <w:rsid w:val="00A8760A"/>
    <w:rsid w:val="00A87668"/>
    <w:rsid w:val="00A877B0"/>
    <w:rsid w:val="00A877CA"/>
    <w:rsid w:val="00A879F8"/>
    <w:rsid w:val="00A87D72"/>
    <w:rsid w:val="00A87FAF"/>
    <w:rsid w:val="00A87FE3"/>
    <w:rsid w:val="00A900DB"/>
    <w:rsid w:val="00A9023A"/>
    <w:rsid w:val="00A903F5"/>
    <w:rsid w:val="00A90443"/>
    <w:rsid w:val="00A904C3"/>
    <w:rsid w:val="00A9056A"/>
    <w:rsid w:val="00A9062E"/>
    <w:rsid w:val="00A90810"/>
    <w:rsid w:val="00A909BD"/>
    <w:rsid w:val="00A90C74"/>
    <w:rsid w:val="00A90D2D"/>
    <w:rsid w:val="00A90EB2"/>
    <w:rsid w:val="00A911F8"/>
    <w:rsid w:val="00A9136A"/>
    <w:rsid w:val="00A913AA"/>
    <w:rsid w:val="00A9161A"/>
    <w:rsid w:val="00A9175A"/>
    <w:rsid w:val="00A9181E"/>
    <w:rsid w:val="00A91981"/>
    <w:rsid w:val="00A91A05"/>
    <w:rsid w:val="00A91B15"/>
    <w:rsid w:val="00A91B37"/>
    <w:rsid w:val="00A91CB4"/>
    <w:rsid w:val="00A91E77"/>
    <w:rsid w:val="00A9205B"/>
    <w:rsid w:val="00A926E1"/>
    <w:rsid w:val="00A927AE"/>
    <w:rsid w:val="00A928A9"/>
    <w:rsid w:val="00A92B46"/>
    <w:rsid w:val="00A92BA1"/>
    <w:rsid w:val="00A92CF8"/>
    <w:rsid w:val="00A92D75"/>
    <w:rsid w:val="00A92DD7"/>
    <w:rsid w:val="00A92E0E"/>
    <w:rsid w:val="00A92F35"/>
    <w:rsid w:val="00A93033"/>
    <w:rsid w:val="00A93268"/>
    <w:rsid w:val="00A9327B"/>
    <w:rsid w:val="00A93653"/>
    <w:rsid w:val="00A9365C"/>
    <w:rsid w:val="00A93863"/>
    <w:rsid w:val="00A939F5"/>
    <w:rsid w:val="00A93A3B"/>
    <w:rsid w:val="00A93AAB"/>
    <w:rsid w:val="00A93FBC"/>
    <w:rsid w:val="00A9431C"/>
    <w:rsid w:val="00A94397"/>
    <w:rsid w:val="00A944D5"/>
    <w:rsid w:val="00A944EA"/>
    <w:rsid w:val="00A9481F"/>
    <w:rsid w:val="00A94856"/>
    <w:rsid w:val="00A94A59"/>
    <w:rsid w:val="00A94AE2"/>
    <w:rsid w:val="00A94BAB"/>
    <w:rsid w:val="00A94EAA"/>
    <w:rsid w:val="00A94F31"/>
    <w:rsid w:val="00A950D1"/>
    <w:rsid w:val="00A95143"/>
    <w:rsid w:val="00A951CA"/>
    <w:rsid w:val="00A952BC"/>
    <w:rsid w:val="00A95363"/>
    <w:rsid w:val="00A95488"/>
    <w:rsid w:val="00A958D2"/>
    <w:rsid w:val="00A959AE"/>
    <w:rsid w:val="00A95A35"/>
    <w:rsid w:val="00A95B1E"/>
    <w:rsid w:val="00A95B43"/>
    <w:rsid w:val="00A95F97"/>
    <w:rsid w:val="00A96195"/>
    <w:rsid w:val="00A9638D"/>
    <w:rsid w:val="00A964E8"/>
    <w:rsid w:val="00A96509"/>
    <w:rsid w:val="00A96673"/>
    <w:rsid w:val="00A9669B"/>
    <w:rsid w:val="00A9670C"/>
    <w:rsid w:val="00A967D9"/>
    <w:rsid w:val="00A96B61"/>
    <w:rsid w:val="00A96E43"/>
    <w:rsid w:val="00A97002"/>
    <w:rsid w:val="00A9705B"/>
    <w:rsid w:val="00A97229"/>
    <w:rsid w:val="00A972C5"/>
    <w:rsid w:val="00A9743E"/>
    <w:rsid w:val="00A9761C"/>
    <w:rsid w:val="00A976F1"/>
    <w:rsid w:val="00A97711"/>
    <w:rsid w:val="00A97760"/>
    <w:rsid w:val="00A97833"/>
    <w:rsid w:val="00A97897"/>
    <w:rsid w:val="00A979CB"/>
    <w:rsid w:val="00A97C40"/>
    <w:rsid w:val="00A97CF2"/>
    <w:rsid w:val="00A97D99"/>
    <w:rsid w:val="00A97DDC"/>
    <w:rsid w:val="00A97FA3"/>
    <w:rsid w:val="00AA00C0"/>
    <w:rsid w:val="00AA00DC"/>
    <w:rsid w:val="00AA0142"/>
    <w:rsid w:val="00AA017C"/>
    <w:rsid w:val="00AA049F"/>
    <w:rsid w:val="00AA04DC"/>
    <w:rsid w:val="00AA058B"/>
    <w:rsid w:val="00AA05C0"/>
    <w:rsid w:val="00AA097A"/>
    <w:rsid w:val="00AA09A0"/>
    <w:rsid w:val="00AA09F9"/>
    <w:rsid w:val="00AA0A42"/>
    <w:rsid w:val="00AA0B24"/>
    <w:rsid w:val="00AA0EB9"/>
    <w:rsid w:val="00AA1012"/>
    <w:rsid w:val="00AA101E"/>
    <w:rsid w:val="00AA10D3"/>
    <w:rsid w:val="00AA12B9"/>
    <w:rsid w:val="00AA16A4"/>
    <w:rsid w:val="00AA1A1A"/>
    <w:rsid w:val="00AA1ACA"/>
    <w:rsid w:val="00AA1D33"/>
    <w:rsid w:val="00AA1E30"/>
    <w:rsid w:val="00AA1E66"/>
    <w:rsid w:val="00AA20CF"/>
    <w:rsid w:val="00AA20FA"/>
    <w:rsid w:val="00AA2190"/>
    <w:rsid w:val="00AA229C"/>
    <w:rsid w:val="00AA2308"/>
    <w:rsid w:val="00AA23D2"/>
    <w:rsid w:val="00AA2439"/>
    <w:rsid w:val="00AA2543"/>
    <w:rsid w:val="00AA25CA"/>
    <w:rsid w:val="00AA2814"/>
    <w:rsid w:val="00AA28EA"/>
    <w:rsid w:val="00AA2936"/>
    <w:rsid w:val="00AA2990"/>
    <w:rsid w:val="00AA2B30"/>
    <w:rsid w:val="00AA2C19"/>
    <w:rsid w:val="00AA2DD1"/>
    <w:rsid w:val="00AA2E82"/>
    <w:rsid w:val="00AA2E8B"/>
    <w:rsid w:val="00AA2EFA"/>
    <w:rsid w:val="00AA2FE4"/>
    <w:rsid w:val="00AA31AC"/>
    <w:rsid w:val="00AA31DB"/>
    <w:rsid w:val="00AA3290"/>
    <w:rsid w:val="00AA32EA"/>
    <w:rsid w:val="00AA3432"/>
    <w:rsid w:val="00AA383C"/>
    <w:rsid w:val="00AA3BD3"/>
    <w:rsid w:val="00AA3D13"/>
    <w:rsid w:val="00AA3F2A"/>
    <w:rsid w:val="00AA3F42"/>
    <w:rsid w:val="00AA3F69"/>
    <w:rsid w:val="00AA437C"/>
    <w:rsid w:val="00AA4421"/>
    <w:rsid w:val="00AA44E9"/>
    <w:rsid w:val="00AA461A"/>
    <w:rsid w:val="00AA4768"/>
    <w:rsid w:val="00AA481B"/>
    <w:rsid w:val="00AA4AEC"/>
    <w:rsid w:val="00AA4EAD"/>
    <w:rsid w:val="00AA4ED3"/>
    <w:rsid w:val="00AA4FCF"/>
    <w:rsid w:val="00AA4FE1"/>
    <w:rsid w:val="00AA50D2"/>
    <w:rsid w:val="00AA5625"/>
    <w:rsid w:val="00AA58C8"/>
    <w:rsid w:val="00AA62CB"/>
    <w:rsid w:val="00AA62CF"/>
    <w:rsid w:val="00AA6446"/>
    <w:rsid w:val="00AA64AB"/>
    <w:rsid w:val="00AA658D"/>
    <w:rsid w:val="00AA65C6"/>
    <w:rsid w:val="00AA65D7"/>
    <w:rsid w:val="00AA6793"/>
    <w:rsid w:val="00AA67D2"/>
    <w:rsid w:val="00AA6819"/>
    <w:rsid w:val="00AA6AA1"/>
    <w:rsid w:val="00AA6B5E"/>
    <w:rsid w:val="00AA6B8A"/>
    <w:rsid w:val="00AA6D25"/>
    <w:rsid w:val="00AA6EF0"/>
    <w:rsid w:val="00AA718C"/>
    <w:rsid w:val="00AA721C"/>
    <w:rsid w:val="00AA72B0"/>
    <w:rsid w:val="00AA73B1"/>
    <w:rsid w:val="00AA7448"/>
    <w:rsid w:val="00AA74D9"/>
    <w:rsid w:val="00AA7570"/>
    <w:rsid w:val="00AA75ED"/>
    <w:rsid w:val="00AA75EF"/>
    <w:rsid w:val="00AA7652"/>
    <w:rsid w:val="00AA7677"/>
    <w:rsid w:val="00AA78B7"/>
    <w:rsid w:val="00AA78B8"/>
    <w:rsid w:val="00AA7A56"/>
    <w:rsid w:val="00AA7A7D"/>
    <w:rsid w:val="00AA7DDB"/>
    <w:rsid w:val="00AB006D"/>
    <w:rsid w:val="00AB01E0"/>
    <w:rsid w:val="00AB031E"/>
    <w:rsid w:val="00AB04FA"/>
    <w:rsid w:val="00AB0505"/>
    <w:rsid w:val="00AB069F"/>
    <w:rsid w:val="00AB0831"/>
    <w:rsid w:val="00AB091A"/>
    <w:rsid w:val="00AB098B"/>
    <w:rsid w:val="00AB0E5F"/>
    <w:rsid w:val="00AB0E6B"/>
    <w:rsid w:val="00AB0E99"/>
    <w:rsid w:val="00AB0F56"/>
    <w:rsid w:val="00AB1046"/>
    <w:rsid w:val="00AB115E"/>
    <w:rsid w:val="00AB1554"/>
    <w:rsid w:val="00AB1666"/>
    <w:rsid w:val="00AB178B"/>
    <w:rsid w:val="00AB1A62"/>
    <w:rsid w:val="00AB1A88"/>
    <w:rsid w:val="00AB1D24"/>
    <w:rsid w:val="00AB1E03"/>
    <w:rsid w:val="00AB1E89"/>
    <w:rsid w:val="00AB1E9A"/>
    <w:rsid w:val="00AB22E1"/>
    <w:rsid w:val="00AB23B7"/>
    <w:rsid w:val="00AB2470"/>
    <w:rsid w:val="00AB25AB"/>
    <w:rsid w:val="00AB27A7"/>
    <w:rsid w:val="00AB2A25"/>
    <w:rsid w:val="00AB2A26"/>
    <w:rsid w:val="00AB2B35"/>
    <w:rsid w:val="00AB2EBD"/>
    <w:rsid w:val="00AB2F4F"/>
    <w:rsid w:val="00AB2F6E"/>
    <w:rsid w:val="00AB3098"/>
    <w:rsid w:val="00AB3495"/>
    <w:rsid w:val="00AB3501"/>
    <w:rsid w:val="00AB3530"/>
    <w:rsid w:val="00AB36EB"/>
    <w:rsid w:val="00AB3700"/>
    <w:rsid w:val="00AB37FE"/>
    <w:rsid w:val="00AB3886"/>
    <w:rsid w:val="00AB3993"/>
    <w:rsid w:val="00AB3A40"/>
    <w:rsid w:val="00AB3B41"/>
    <w:rsid w:val="00AB3BCE"/>
    <w:rsid w:val="00AB3C1D"/>
    <w:rsid w:val="00AB3D7C"/>
    <w:rsid w:val="00AB3DA7"/>
    <w:rsid w:val="00AB3EC1"/>
    <w:rsid w:val="00AB4188"/>
    <w:rsid w:val="00AB4194"/>
    <w:rsid w:val="00AB448E"/>
    <w:rsid w:val="00AB4562"/>
    <w:rsid w:val="00AB4942"/>
    <w:rsid w:val="00AB4AF9"/>
    <w:rsid w:val="00AB4D39"/>
    <w:rsid w:val="00AB4DED"/>
    <w:rsid w:val="00AB4EB2"/>
    <w:rsid w:val="00AB4F12"/>
    <w:rsid w:val="00AB4FAC"/>
    <w:rsid w:val="00AB5009"/>
    <w:rsid w:val="00AB52D8"/>
    <w:rsid w:val="00AB5450"/>
    <w:rsid w:val="00AB57CB"/>
    <w:rsid w:val="00AB5A79"/>
    <w:rsid w:val="00AB5A9F"/>
    <w:rsid w:val="00AB5D9A"/>
    <w:rsid w:val="00AB5F06"/>
    <w:rsid w:val="00AB5F9B"/>
    <w:rsid w:val="00AB6054"/>
    <w:rsid w:val="00AB6139"/>
    <w:rsid w:val="00AB6163"/>
    <w:rsid w:val="00AB6254"/>
    <w:rsid w:val="00AB66EE"/>
    <w:rsid w:val="00AB6734"/>
    <w:rsid w:val="00AB6936"/>
    <w:rsid w:val="00AB6C4E"/>
    <w:rsid w:val="00AB6C98"/>
    <w:rsid w:val="00AB6CA9"/>
    <w:rsid w:val="00AB6E5A"/>
    <w:rsid w:val="00AB6F7A"/>
    <w:rsid w:val="00AB7390"/>
    <w:rsid w:val="00AB7392"/>
    <w:rsid w:val="00AB74EE"/>
    <w:rsid w:val="00AB7510"/>
    <w:rsid w:val="00AB7528"/>
    <w:rsid w:val="00AB7680"/>
    <w:rsid w:val="00AB7727"/>
    <w:rsid w:val="00AB7778"/>
    <w:rsid w:val="00AB7780"/>
    <w:rsid w:val="00AB7AA6"/>
    <w:rsid w:val="00AB7CE5"/>
    <w:rsid w:val="00AB7D13"/>
    <w:rsid w:val="00AB7FE3"/>
    <w:rsid w:val="00AC000F"/>
    <w:rsid w:val="00AC0035"/>
    <w:rsid w:val="00AC01FC"/>
    <w:rsid w:val="00AC0410"/>
    <w:rsid w:val="00AC0495"/>
    <w:rsid w:val="00AC069B"/>
    <w:rsid w:val="00AC07BF"/>
    <w:rsid w:val="00AC0809"/>
    <w:rsid w:val="00AC0903"/>
    <w:rsid w:val="00AC0B2E"/>
    <w:rsid w:val="00AC12B7"/>
    <w:rsid w:val="00AC13E3"/>
    <w:rsid w:val="00AC1497"/>
    <w:rsid w:val="00AC14BD"/>
    <w:rsid w:val="00AC16C1"/>
    <w:rsid w:val="00AC1944"/>
    <w:rsid w:val="00AC1BE0"/>
    <w:rsid w:val="00AC2140"/>
    <w:rsid w:val="00AC23AC"/>
    <w:rsid w:val="00AC255E"/>
    <w:rsid w:val="00AC2602"/>
    <w:rsid w:val="00AC2701"/>
    <w:rsid w:val="00AC2841"/>
    <w:rsid w:val="00AC2922"/>
    <w:rsid w:val="00AC2B6C"/>
    <w:rsid w:val="00AC2CF2"/>
    <w:rsid w:val="00AC2CFB"/>
    <w:rsid w:val="00AC2D09"/>
    <w:rsid w:val="00AC2EF3"/>
    <w:rsid w:val="00AC30A7"/>
    <w:rsid w:val="00AC32B8"/>
    <w:rsid w:val="00AC34C1"/>
    <w:rsid w:val="00AC3505"/>
    <w:rsid w:val="00AC35AB"/>
    <w:rsid w:val="00AC36FB"/>
    <w:rsid w:val="00AC3A26"/>
    <w:rsid w:val="00AC3BEF"/>
    <w:rsid w:val="00AC3CD6"/>
    <w:rsid w:val="00AC3CD9"/>
    <w:rsid w:val="00AC3D20"/>
    <w:rsid w:val="00AC3DEC"/>
    <w:rsid w:val="00AC3EAD"/>
    <w:rsid w:val="00AC3EE3"/>
    <w:rsid w:val="00AC3F5F"/>
    <w:rsid w:val="00AC423F"/>
    <w:rsid w:val="00AC436F"/>
    <w:rsid w:val="00AC47BC"/>
    <w:rsid w:val="00AC48A2"/>
    <w:rsid w:val="00AC4A0C"/>
    <w:rsid w:val="00AC4B2E"/>
    <w:rsid w:val="00AC4B65"/>
    <w:rsid w:val="00AC4B84"/>
    <w:rsid w:val="00AC4C53"/>
    <w:rsid w:val="00AC4CA9"/>
    <w:rsid w:val="00AC4DFF"/>
    <w:rsid w:val="00AC518B"/>
    <w:rsid w:val="00AC51A1"/>
    <w:rsid w:val="00AC5334"/>
    <w:rsid w:val="00AC57E4"/>
    <w:rsid w:val="00AC58E4"/>
    <w:rsid w:val="00AC596E"/>
    <w:rsid w:val="00AC5A47"/>
    <w:rsid w:val="00AC5D65"/>
    <w:rsid w:val="00AC5E3B"/>
    <w:rsid w:val="00AC5E62"/>
    <w:rsid w:val="00AC6060"/>
    <w:rsid w:val="00AC62EF"/>
    <w:rsid w:val="00AC6320"/>
    <w:rsid w:val="00AC6490"/>
    <w:rsid w:val="00AC689D"/>
    <w:rsid w:val="00AC6B88"/>
    <w:rsid w:val="00AC6F2A"/>
    <w:rsid w:val="00AC7220"/>
    <w:rsid w:val="00AC73E4"/>
    <w:rsid w:val="00AC779A"/>
    <w:rsid w:val="00AC78DC"/>
    <w:rsid w:val="00AC7B26"/>
    <w:rsid w:val="00AC7B99"/>
    <w:rsid w:val="00AC7C9A"/>
    <w:rsid w:val="00AC7CFC"/>
    <w:rsid w:val="00AC7EB0"/>
    <w:rsid w:val="00AC7EE3"/>
    <w:rsid w:val="00AC7F03"/>
    <w:rsid w:val="00AC7F80"/>
    <w:rsid w:val="00AC7FC5"/>
    <w:rsid w:val="00AD0050"/>
    <w:rsid w:val="00AD00B3"/>
    <w:rsid w:val="00AD01E7"/>
    <w:rsid w:val="00AD05F5"/>
    <w:rsid w:val="00AD0708"/>
    <w:rsid w:val="00AD0780"/>
    <w:rsid w:val="00AD07B4"/>
    <w:rsid w:val="00AD0847"/>
    <w:rsid w:val="00AD08C5"/>
    <w:rsid w:val="00AD0953"/>
    <w:rsid w:val="00AD0BAA"/>
    <w:rsid w:val="00AD0E1C"/>
    <w:rsid w:val="00AD0E2E"/>
    <w:rsid w:val="00AD0F58"/>
    <w:rsid w:val="00AD120C"/>
    <w:rsid w:val="00AD12D1"/>
    <w:rsid w:val="00AD16C2"/>
    <w:rsid w:val="00AD19A6"/>
    <w:rsid w:val="00AD1A4A"/>
    <w:rsid w:val="00AD1E1F"/>
    <w:rsid w:val="00AD1E43"/>
    <w:rsid w:val="00AD1FC5"/>
    <w:rsid w:val="00AD1FCC"/>
    <w:rsid w:val="00AD207D"/>
    <w:rsid w:val="00AD2348"/>
    <w:rsid w:val="00AD2396"/>
    <w:rsid w:val="00AD24E2"/>
    <w:rsid w:val="00AD26F0"/>
    <w:rsid w:val="00AD28C6"/>
    <w:rsid w:val="00AD2D45"/>
    <w:rsid w:val="00AD2E9D"/>
    <w:rsid w:val="00AD300E"/>
    <w:rsid w:val="00AD308B"/>
    <w:rsid w:val="00AD3225"/>
    <w:rsid w:val="00AD342A"/>
    <w:rsid w:val="00AD3471"/>
    <w:rsid w:val="00AD356B"/>
    <w:rsid w:val="00AD35B4"/>
    <w:rsid w:val="00AD383F"/>
    <w:rsid w:val="00AD3ACA"/>
    <w:rsid w:val="00AD3AEE"/>
    <w:rsid w:val="00AD3C97"/>
    <w:rsid w:val="00AD3CAF"/>
    <w:rsid w:val="00AD3ED3"/>
    <w:rsid w:val="00AD3EFE"/>
    <w:rsid w:val="00AD3FEE"/>
    <w:rsid w:val="00AD4032"/>
    <w:rsid w:val="00AD4228"/>
    <w:rsid w:val="00AD438A"/>
    <w:rsid w:val="00AD457E"/>
    <w:rsid w:val="00AD46A6"/>
    <w:rsid w:val="00AD472C"/>
    <w:rsid w:val="00AD477A"/>
    <w:rsid w:val="00AD47E4"/>
    <w:rsid w:val="00AD4A7A"/>
    <w:rsid w:val="00AD4DD2"/>
    <w:rsid w:val="00AD51A4"/>
    <w:rsid w:val="00AD5509"/>
    <w:rsid w:val="00AD55C0"/>
    <w:rsid w:val="00AD55E0"/>
    <w:rsid w:val="00AD569F"/>
    <w:rsid w:val="00AD57D7"/>
    <w:rsid w:val="00AD5817"/>
    <w:rsid w:val="00AD5892"/>
    <w:rsid w:val="00AD5995"/>
    <w:rsid w:val="00AD59DA"/>
    <w:rsid w:val="00AD5B1F"/>
    <w:rsid w:val="00AD5B38"/>
    <w:rsid w:val="00AD5C15"/>
    <w:rsid w:val="00AD5C4D"/>
    <w:rsid w:val="00AD5FC6"/>
    <w:rsid w:val="00AD6072"/>
    <w:rsid w:val="00AD6081"/>
    <w:rsid w:val="00AD609B"/>
    <w:rsid w:val="00AD6166"/>
    <w:rsid w:val="00AD635B"/>
    <w:rsid w:val="00AD63D6"/>
    <w:rsid w:val="00AD646A"/>
    <w:rsid w:val="00AD66F7"/>
    <w:rsid w:val="00AD6814"/>
    <w:rsid w:val="00AD68C3"/>
    <w:rsid w:val="00AD69C6"/>
    <w:rsid w:val="00AD6A09"/>
    <w:rsid w:val="00AD6A33"/>
    <w:rsid w:val="00AD6AC4"/>
    <w:rsid w:val="00AD6ADC"/>
    <w:rsid w:val="00AD6B17"/>
    <w:rsid w:val="00AD6BCD"/>
    <w:rsid w:val="00AD6E62"/>
    <w:rsid w:val="00AD6E89"/>
    <w:rsid w:val="00AD6EB4"/>
    <w:rsid w:val="00AD76A4"/>
    <w:rsid w:val="00AD7904"/>
    <w:rsid w:val="00AD7A3A"/>
    <w:rsid w:val="00AD7BCC"/>
    <w:rsid w:val="00AD7E9C"/>
    <w:rsid w:val="00AE03B9"/>
    <w:rsid w:val="00AE040E"/>
    <w:rsid w:val="00AE047C"/>
    <w:rsid w:val="00AE0840"/>
    <w:rsid w:val="00AE0844"/>
    <w:rsid w:val="00AE0944"/>
    <w:rsid w:val="00AE0CF9"/>
    <w:rsid w:val="00AE0DDE"/>
    <w:rsid w:val="00AE1163"/>
    <w:rsid w:val="00AE1229"/>
    <w:rsid w:val="00AE153C"/>
    <w:rsid w:val="00AE166C"/>
    <w:rsid w:val="00AE1772"/>
    <w:rsid w:val="00AE199D"/>
    <w:rsid w:val="00AE1B57"/>
    <w:rsid w:val="00AE1BD9"/>
    <w:rsid w:val="00AE1C03"/>
    <w:rsid w:val="00AE1CA9"/>
    <w:rsid w:val="00AE20B1"/>
    <w:rsid w:val="00AE20D1"/>
    <w:rsid w:val="00AE2749"/>
    <w:rsid w:val="00AE29E3"/>
    <w:rsid w:val="00AE2B2B"/>
    <w:rsid w:val="00AE2E52"/>
    <w:rsid w:val="00AE314F"/>
    <w:rsid w:val="00AE3287"/>
    <w:rsid w:val="00AE33E5"/>
    <w:rsid w:val="00AE360B"/>
    <w:rsid w:val="00AE3732"/>
    <w:rsid w:val="00AE384A"/>
    <w:rsid w:val="00AE39AF"/>
    <w:rsid w:val="00AE3BAF"/>
    <w:rsid w:val="00AE3C41"/>
    <w:rsid w:val="00AE40CD"/>
    <w:rsid w:val="00AE40DF"/>
    <w:rsid w:val="00AE41AD"/>
    <w:rsid w:val="00AE42D0"/>
    <w:rsid w:val="00AE44CA"/>
    <w:rsid w:val="00AE46CB"/>
    <w:rsid w:val="00AE4F91"/>
    <w:rsid w:val="00AE515C"/>
    <w:rsid w:val="00AE5410"/>
    <w:rsid w:val="00AE54CE"/>
    <w:rsid w:val="00AE569F"/>
    <w:rsid w:val="00AE57E7"/>
    <w:rsid w:val="00AE58AC"/>
    <w:rsid w:val="00AE5979"/>
    <w:rsid w:val="00AE5A14"/>
    <w:rsid w:val="00AE5BC2"/>
    <w:rsid w:val="00AE5DB2"/>
    <w:rsid w:val="00AE5E94"/>
    <w:rsid w:val="00AE5EF9"/>
    <w:rsid w:val="00AE6231"/>
    <w:rsid w:val="00AE63CD"/>
    <w:rsid w:val="00AE6517"/>
    <w:rsid w:val="00AE676F"/>
    <w:rsid w:val="00AE679A"/>
    <w:rsid w:val="00AE68A5"/>
    <w:rsid w:val="00AE6AB0"/>
    <w:rsid w:val="00AE6B32"/>
    <w:rsid w:val="00AE6C2B"/>
    <w:rsid w:val="00AE7040"/>
    <w:rsid w:val="00AE707E"/>
    <w:rsid w:val="00AE722C"/>
    <w:rsid w:val="00AE72A7"/>
    <w:rsid w:val="00AE74BE"/>
    <w:rsid w:val="00AE74EC"/>
    <w:rsid w:val="00AE7833"/>
    <w:rsid w:val="00AE7D53"/>
    <w:rsid w:val="00AE7E08"/>
    <w:rsid w:val="00AF0346"/>
    <w:rsid w:val="00AF037D"/>
    <w:rsid w:val="00AF053C"/>
    <w:rsid w:val="00AF0565"/>
    <w:rsid w:val="00AF06C9"/>
    <w:rsid w:val="00AF0965"/>
    <w:rsid w:val="00AF09EA"/>
    <w:rsid w:val="00AF09EE"/>
    <w:rsid w:val="00AF0BC0"/>
    <w:rsid w:val="00AF0D74"/>
    <w:rsid w:val="00AF0FA0"/>
    <w:rsid w:val="00AF11B9"/>
    <w:rsid w:val="00AF1883"/>
    <w:rsid w:val="00AF19A2"/>
    <w:rsid w:val="00AF19C0"/>
    <w:rsid w:val="00AF1A2A"/>
    <w:rsid w:val="00AF1A6F"/>
    <w:rsid w:val="00AF1BBD"/>
    <w:rsid w:val="00AF1C6B"/>
    <w:rsid w:val="00AF1D82"/>
    <w:rsid w:val="00AF1F5B"/>
    <w:rsid w:val="00AF1F97"/>
    <w:rsid w:val="00AF1FED"/>
    <w:rsid w:val="00AF202F"/>
    <w:rsid w:val="00AF225F"/>
    <w:rsid w:val="00AF2339"/>
    <w:rsid w:val="00AF2584"/>
    <w:rsid w:val="00AF266D"/>
    <w:rsid w:val="00AF2877"/>
    <w:rsid w:val="00AF2887"/>
    <w:rsid w:val="00AF291C"/>
    <w:rsid w:val="00AF2C19"/>
    <w:rsid w:val="00AF2D6D"/>
    <w:rsid w:val="00AF2E32"/>
    <w:rsid w:val="00AF2E3A"/>
    <w:rsid w:val="00AF2EB8"/>
    <w:rsid w:val="00AF2F0F"/>
    <w:rsid w:val="00AF2F83"/>
    <w:rsid w:val="00AF2FC5"/>
    <w:rsid w:val="00AF2FCF"/>
    <w:rsid w:val="00AF305F"/>
    <w:rsid w:val="00AF30B8"/>
    <w:rsid w:val="00AF3107"/>
    <w:rsid w:val="00AF310A"/>
    <w:rsid w:val="00AF311D"/>
    <w:rsid w:val="00AF3218"/>
    <w:rsid w:val="00AF347B"/>
    <w:rsid w:val="00AF36BC"/>
    <w:rsid w:val="00AF3862"/>
    <w:rsid w:val="00AF39DF"/>
    <w:rsid w:val="00AF3C83"/>
    <w:rsid w:val="00AF3CE7"/>
    <w:rsid w:val="00AF3EE9"/>
    <w:rsid w:val="00AF3F15"/>
    <w:rsid w:val="00AF406B"/>
    <w:rsid w:val="00AF4183"/>
    <w:rsid w:val="00AF453F"/>
    <w:rsid w:val="00AF4635"/>
    <w:rsid w:val="00AF46DC"/>
    <w:rsid w:val="00AF475F"/>
    <w:rsid w:val="00AF47DF"/>
    <w:rsid w:val="00AF49FE"/>
    <w:rsid w:val="00AF4B77"/>
    <w:rsid w:val="00AF4D04"/>
    <w:rsid w:val="00AF4D29"/>
    <w:rsid w:val="00AF4F6A"/>
    <w:rsid w:val="00AF5075"/>
    <w:rsid w:val="00AF50DE"/>
    <w:rsid w:val="00AF521D"/>
    <w:rsid w:val="00AF5527"/>
    <w:rsid w:val="00AF562E"/>
    <w:rsid w:val="00AF58C5"/>
    <w:rsid w:val="00AF5941"/>
    <w:rsid w:val="00AF5E15"/>
    <w:rsid w:val="00AF5F19"/>
    <w:rsid w:val="00AF61C0"/>
    <w:rsid w:val="00AF62BD"/>
    <w:rsid w:val="00AF6401"/>
    <w:rsid w:val="00AF6545"/>
    <w:rsid w:val="00AF6613"/>
    <w:rsid w:val="00AF6616"/>
    <w:rsid w:val="00AF6B11"/>
    <w:rsid w:val="00AF6B5C"/>
    <w:rsid w:val="00AF6B97"/>
    <w:rsid w:val="00AF6C20"/>
    <w:rsid w:val="00AF6D1B"/>
    <w:rsid w:val="00AF6EC8"/>
    <w:rsid w:val="00AF6F53"/>
    <w:rsid w:val="00AF704B"/>
    <w:rsid w:val="00AF70E8"/>
    <w:rsid w:val="00AF7216"/>
    <w:rsid w:val="00AF738F"/>
    <w:rsid w:val="00AF7447"/>
    <w:rsid w:val="00AF777F"/>
    <w:rsid w:val="00AF77C1"/>
    <w:rsid w:val="00AF7814"/>
    <w:rsid w:val="00AF7943"/>
    <w:rsid w:val="00AF79C8"/>
    <w:rsid w:val="00AF7B63"/>
    <w:rsid w:val="00AF7B9D"/>
    <w:rsid w:val="00AF7EFB"/>
    <w:rsid w:val="00B000B7"/>
    <w:rsid w:val="00B00127"/>
    <w:rsid w:val="00B001FC"/>
    <w:rsid w:val="00B002A3"/>
    <w:rsid w:val="00B002B3"/>
    <w:rsid w:val="00B003F0"/>
    <w:rsid w:val="00B00554"/>
    <w:rsid w:val="00B005F8"/>
    <w:rsid w:val="00B0067A"/>
    <w:rsid w:val="00B007C8"/>
    <w:rsid w:val="00B00836"/>
    <w:rsid w:val="00B00885"/>
    <w:rsid w:val="00B00AE7"/>
    <w:rsid w:val="00B00AF5"/>
    <w:rsid w:val="00B00C93"/>
    <w:rsid w:val="00B00E83"/>
    <w:rsid w:val="00B0102B"/>
    <w:rsid w:val="00B0104B"/>
    <w:rsid w:val="00B0149F"/>
    <w:rsid w:val="00B01712"/>
    <w:rsid w:val="00B0172C"/>
    <w:rsid w:val="00B0187B"/>
    <w:rsid w:val="00B019DE"/>
    <w:rsid w:val="00B01A45"/>
    <w:rsid w:val="00B01B32"/>
    <w:rsid w:val="00B01BC8"/>
    <w:rsid w:val="00B01D47"/>
    <w:rsid w:val="00B01F56"/>
    <w:rsid w:val="00B01FB5"/>
    <w:rsid w:val="00B0204E"/>
    <w:rsid w:val="00B020C1"/>
    <w:rsid w:val="00B021F4"/>
    <w:rsid w:val="00B024B4"/>
    <w:rsid w:val="00B025C8"/>
    <w:rsid w:val="00B0270C"/>
    <w:rsid w:val="00B02961"/>
    <w:rsid w:val="00B02A93"/>
    <w:rsid w:val="00B02B69"/>
    <w:rsid w:val="00B02C48"/>
    <w:rsid w:val="00B02C96"/>
    <w:rsid w:val="00B02D4B"/>
    <w:rsid w:val="00B02DC5"/>
    <w:rsid w:val="00B02E4D"/>
    <w:rsid w:val="00B02FCF"/>
    <w:rsid w:val="00B03276"/>
    <w:rsid w:val="00B03344"/>
    <w:rsid w:val="00B034C8"/>
    <w:rsid w:val="00B03540"/>
    <w:rsid w:val="00B03A2A"/>
    <w:rsid w:val="00B03AD9"/>
    <w:rsid w:val="00B03CD1"/>
    <w:rsid w:val="00B03E0F"/>
    <w:rsid w:val="00B03F72"/>
    <w:rsid w:val="00B04083"/>
    <w:rsid w:val="00B0416A"/>
    <w:rsid w:val="00B041FD"/>
    <w:rsid w:val="00B04490"/>
    <w:rsid w:val="00B044AA"/>
    <w:rsid w:val="00B046A0"/>
    <w:rsid w:val="00B047A1"/>
    <w:rsid w:val="00B048C1"/>
    <w:rsid w:val="00B04B99"/>
    <w:rsid w:val="00B04CFB"/>
    <w:rsid w:val="00B04DEA"/>
    <w:rsid w:val="00B05241"/>
    <w:rsid w:val="00B05341"/>
    <w:rsid w:val="00B054B1"/>
    <w:rsid w:val="00B05541"/>
    <w:rsid w:val="00B0555D"/>
    <w:rsid w:val="00B0555E"/>
    <w:rsid w:val="00B05653"/>
    <w:rsid w:val="00B056B3"/>
    <w:rsid w:val="00B058A2"/>
    <w:rsid w:val="00B05A9E"/>
    <w:rsid w:val="00B05AC9"/>
    <w:rsid w:val="00B05ACE"/>
    <w:rsid w:val="00B05C8E"/>
    <w:rsid w:val="00B05EDE"/>
    <w:rsid w:val="00B05F25"/>
    <w:rsid w:val="00B060AC"/>
    <w:rsid w:val="00B060C7"/>
    <w:rsid w:val="00B06114"/>
    <w:rsid w:val="00B0657D"/>
    <w:rsid w:val="00B06671"/>
    <w:rsid w:val="00B067A0"/>
    <w:rsid w:val="00B067CB"/>
    <w:rsid w:val="00B06A5C"/>
    <w:rsid w:val="00B06A85"/>
    <w:rsid w:val="00B06ACF"/>
    <w:rsid w:val="00B06ADD"/>
    <w:rsid w:val="00B06B7E"/>
    <w:rsid w:val="00B06E68"/>
    <w:rsid w:val="00B06F82"/>
    <w:rsid w:val="00B0761C"/>
    <w:rsid w:val="00B0766E"/>
    <w:rsid w:val="00B07678"/>
    <w:rsid w:val="00B076B7"/>
    <w:rsid w:val="00B07787"/>
    <w:rsid w:val="00B07826"/>
    <w:rsid w:val="00B0786F"/>
    <w:rsid w:val="00B0794D"/>
    <w:rsid w:val="00B07990"/>
    <w:rsid w:val="00B079B6"/>
    <w:rsid w:val="00B07BE3"/>
    <w:rsid w:val="00B07C8B"/>
    <w:rsid w:val="00B07D7B"/>
    <w:rsid w:val="00B07D80"/>
    <w:rsid w:val="00B10A02"/>
    <w:rsid w:val="00B10BCC"/>
    <w:rsid w:val="00B10BCD"/>
    <w:rsid w:val="00B10CA0"/>
    <w:rsid w:val="00B10D00"/>
    <w:rsid w:val="00B10D14"/>
    <w:rsid w:val="00B10DCF"/>
    <w:rsid w:val="00B10E81"/>
    <w:rsid w:val="00B10ED3"/>
    <w:rsid w:val="00B10F28"/>
    <w:rsid w:val="00B11082"/>
    <w:rsid w:val="00B110CF"/>
    <w:rsid w:val="00B112BE"/>
    <w:rsid w:val="00B112C3"/>
    <w:rsid w:val="00B11412"/>
    <w:rsid w:val="00B1177A"/>
    <w:rsid w:val="00B117A2"/>
    <w:rsid w:val="00B118F1"/>
    <w:rsid w:val="00B11A12"/>
    <w:rsid w:val="00B11BFE"/>
    <w:rsid w:val="00B11C85"/>
    <w:rsid w:val="00B11CF5"/>
    <w:rsid w:val="00B11DA2"/>
    <w:rsid w:val="00B11E20"/>
    <w:rsid w:val="00B11EA1"/>
    <w:rsid w:val="00B11F6E"/>
    <w:rsid w:val="00B11FF3"/>
    <w:rsid w:val="00B1214E"/>
    <w:rsid w:val="00B12282"/>
    <w:rsid w:val="00B122A2"/>
    <w:rsid w:val="00B123B3"/>
    <w:rsid w:val="00B123F8"/>
    <w:rsid w:val="00B124E7"/>
    <w:rsid w:val="00B124F8"/>
    <w:rsid w:val="00B12767"/>
    <w:rsid w:val="00B127EA"/>
    <w:rsid w:val="00B1291C"/>
    <w:rsid w:val="00B129C5"/>
    <w:rsid w:val="00B12AA4"/>
    <w:rsid w:val="00B12B1A"/>
    <w:rsid w:val="00B12B96"/>
    <w:rsid w:val="00B12D30"/>
    <w:rsid w:val="00B12D62"/>
    <w:rsid w:val="00B12E6D"/>
    <w:rsid w:val="00B132AE"/>
    <w:rsid w:val="00B136F9"/>
    <w:rsid w:val="00B13879"/>
    <w:rsid w:val="00B138BD"/>
    <w:rsid w:val="00B139FB"/>
    <w:rsid w:val="00B13D81"/>
    <w:rsid w:val="00B14042"/>
    <w:rsid w:val="00B140F4"/>
    <w:rsid w:val="00B14231"/>
    <w:rsid w:val="00B1423E"/>
    <w:rsid w:val="00B143AF"/>
    <w:rsid w:val="00B1446F"/>
    <w:rsid w:val="00B145A2"/>
    <w:rsid w:val="00B145A4"/>
    <w:rsid w:val="00B14707"/>
    <w:rsid w:val="00B14954"/>
    <w:rsid w:val="00B14AE4"/>
    <w:rsid w:val="00B14D34"/>
    <w:rsid w:val="00B14D79"/>
    <w:rsid w:val="00B14D93"/>
    <w:rsid w:val="00B14E26"/>
    <w:rsid w:val="00B14EF7"/>
    <w:rsid w:val="00B14F1A"/>
    <w:rsid w:val="00B150BD"/>
    <w:rsid w:val="00B1572F"/>
    <w:rsid w:val="00B158E3"/>
    <w:rsid w:val="00B15914"/>
    <w:rsid w:val="00B15979"/>
    <w:rsid w:val="00B15A54"/>
    <w:rsid w:val="00B15B3D"/>
    <w:rsid w:val="00B16122"/>
    <w:rsid w:val="00B16151"/>
    <w:rsid w:val="00B162F6"/>
    <w:rsid w:val="00B16347"/>
    <w:rsid w:val="00B16349"/>
    <w:rsid w:val="00B164E2"/>
    <w:rsid w:val="00B166B7"/>
    <w:rsid w:val="00B168E9"/>
    <w:rsid w:val="00B16A34"/>
    <w:rsid w:val="00B16ABF"/>
    <w:rsid w:val="00B16BB6"/>
    <w:rsid w:val="00B16DFC"/>
    <w:rsid w:val="00B17031"/>
    <w:rsid w:val="00B170D0"/>
    <w:rsid w:val="00B171C0"/>
    <w:rsid w:val="00B174A3"/>
    <w:rsid w:val="00B17665"/>
    <w:rsid w:val="00B176BB"/>
    <w:rsid w:val="00B17872"/>
    <w:rsid w:val="00B17894"/>
    <w:rsid w:val="00B178DF"/>
    <w:rsid w:val="00B17900"/>
    <w:rsid w:val="00B17A4F"/>
    <w:rsid w:val="00B17AC6"/>
    <w:rsid w:val="00B17AEA"/>
    <w:rsid w:val="00B17B45"/>
    <w:rsid w:val="00B17C57"/>
    <w:rsid w:val="00B17CBE"/>
    <w:rsid w:val="00B17CE0"/>
    <w:rsid w:val="00B17D24"/>
    <w:rsid w:val="00B17DD2"/>
    <w:rsid w:val="00B17FD0"/>
    <w:rsid w:val="00B2016A"/>
    <w:rsid w:val="00B202C7"/>
    <w:rsid w:val="00B2072C"/>
    <w:rsid w:val="00B2082F"/>
    <w:rsid w:val="00B20A92"/>
    <w:rsid w:val="00B20BE3"/>
    <w:rsid w:val="00B20D5C"/>
    <w:rsid w:val="00B20D6F"/>
    <w:rsid w:val="00B20E4D"/>
    <w:rsid w:val="00B20EA4"/>
    <w:rsid w:val="00B211EC"/>
    <w:rsid w:val="00B212AB"/>
    <w:rsid w:val="00B21348"/>
    <w:rsid w:val="00B21363"/>
    <w:rsid w:val="00B213FF"/>
    <w:rsid w:val="00B2142B"/>
    <w:rsid w:val="00B2160F"/>
    <w:rsid w:val="00B217A7"/>
    <w:rsid w:val="00B218E0"/>
    <w:rsid w:val="00B21B1D"/>
    <w:rsid w:val="00B21B27"/>
    <w:rsid w:val="00B21E46"/>
    <w:rsid w:val="00B22035"/>
    <w:rsid w:val="00B2207B"/>
    <w:rsid w:val="00B22084"/>
    <w:rsid w:val="00B22086"/>
    <w:rsid w:val="00B221F5"/>
    <w:rsid w:val="00B22387"/>
    <w:rsid w:val="00B223D3"/>
    <w:rsid w:val="00B2240E"/>
    <w:rsid w:val="00B2252C"/>
    <w:rsid w:val="00B22684"/>
    <w:rsid w:val="00B2273B"/>
    <w:rsid w:val="00B22859"/>
    <w:rsid w:val="00B22A39"/>
    <w:rsid w:val="00B22AA8"/>
    <w:rsid w:val="00B22C7B"/>
    <w:rsid w:val="00B22D42"/>
    <w:rsid w:val="00B22DBE"/>
    <w:rsid w:val="00B23246"/>
    <w:rsid w:val="00B232C3"/>
    <w:rsid w:val="00B232C9"/>
    <w:rsid w:val="00B2349C"/>
    <w:rsid w:val="00B234F3"/>
    <w:rsid w:val="00B2373D"/>
    <w:rsid w:val="00B237A3"/>
    <w:rsid w:val="00B23B69"/>
    <w:rsid w:val="00B23BC2"/>
    <w:rsid w:val="00B23E3F"/>
    <w:rsid w:val="00B241E8"/>
    <w:rsid w:val="00B242F9"/>
    <w:rsid w:val="00B2434A"/>
    <w:rsid w:val="00B245EC"/>
    <w:rsid w:val="00B248BB"/>
    <w:rsid w:val="00B24927"/>
    <w:rsid w:val="00B249AB"/>
    <w:rsid w:val="00B249FB"/>
    <w:rsid w:val="00B24BCC"/>
    <w:rsid w:val="00B24D0B"/>
    <w:rsid w:val="00B24E4F"/>
    <w:rsid w:val="00B24E7E"/>
    <w:rsid w:val="00B24E86"/>
    <w:rsid w:val="00B24EDC"/>
    <w:rsid w:val="00B24F99"/>
    <w:rsid w:val="00B251E3"/>
    <w:rsid w:val="00B25248"/>
    <w:rsid w:val="00B253B4"/>
    <w:rsid w:val="00B254F9"/>
    <w:rsid w:val="00B2550F"/>
    <w:rsid w:val="00B25556"/>
    <w:rsid w:val="00B25660"/>
    <w:rsid w:val="00B2572E"/>
    <w:rsid w:val="00B25A37"/>
    <w:rsid w:val="00B25CEB"/>
    <w:rsid w:val="00B25E15"/>
    <w:rsid w:val="00B25E7D"/>
    <w:rsid w:val="00B2614F"/>
    <w:rsid w:val="00B2634E"/>
    <w:rsid w:val="00B264D5"/>
    <w:rsid w:val="00B26724"/>
    <w:rsid w:val="00B2676A"/>
    <w:rsid w:val="00B268A5"/>
    <w:rsid w:val="00B26A13"/>
    <w:rsid w:val="00B26B75"/>
    <w:rsid w:val="00B26C78"/>
    <w:rsid w:val="00B27004"/>
    <w:rsid w:val="00B271D5"/>
    <w:rsid w:val="00B271EC"/>
    <w:rsid w:val="00B27302"/>
    <w:rsid w:val="00B27764"/>
    <w:rsid w:val="00B279A7"/>
    <w:rsid w:val="00B300EA"/>
    <w:rsid w:val="00B30109"/>
    <w:rsid w:val="00B30283"/>
    <w:rsid w:val="00B302B4"/>
    <w:rsid w:val="00B30305"/>
    <w:rsid w:val="00B303CF"/>
    <w:rsid w:val="00B303DD"/>
    <w:rsid w:val="00B303E9"/>
    <w:rsid w:val="00B303F5"/>
    <w:rsid w:val="00B30568"/>
    <w:rsid w:val="00B30603"/>
    <w:rsid w:val="00B306BC"/>
    <w:rsid w:val="00B307CD"/>
    <w:rsid w:val="00B307FA"/>
    <w:rsid w:val="00B308E4"/>
    <w:rsid w:val="00B30DE6"/>
    <w:rsid w:val="00B30E56"/>
    <w:rsid w:val="00B30F27"/>
    <w:rsid w:val="00B30FC7"/>
    <w:rsid w:val="00B30FE8"/>
    <w:rsid w:val="00B31111"/>
    <w:rsid w:val="00B31165"/>
    <w:rsid w:val="00B313CF"/>
    <w:rsid w:val="00B31959"/>
    <w:rsid w:val="00B31D41"/>
    <w:rsid w:val="00B31ECB"/>
    <w:rsid w:val="00B31F59"/>
    <w:rsid w:val="00B31FF2"/>
    <w:rsid w:val="00B3226D"/>
    <w:rsid w:val="00B32324"/>
    <w:rsid w:val="00B323AE"/>
    <w:rsid w:val="00B3285C"/>
    <w:rsid w:val="00B32C96"/>
    <w:rsid w:val="00B32E78"/>
    <w:rsid w:val="00B3308A"/>
    <w:rsid w:val="00B330AF"/>
    <w:rsid w:val="00B330E0"/>
    <w:rsid w:val="00B33232"/>
    <w:rsid w:val="00B3337D"/>
    <w:rsid w:val="00B33498"/>
    <w:rsid w:val="00B335A2"/>
    <w:rsid w:val="00B33715"/>
    <w:rsid w:val="00B33737"/>
    <w:rsid w:val="00B337CD"/>
    <w:rsid w:val="00B33811"/>
    <w:rsid w:val="00B33998"/>
    <w:rsid w:val="00B33A18"/>
    <w:rsid w:val="00B33A41"/>
    <w:rsid w:val="00B33B1B"/>
    <w:rsid w:val="00B33B7E"/>
    <w:rsid w:val="00B33CE5"/>
    <w:rsid w:val="00B33D55"/>
    <w:rsid w:val="00B33D81"/>
    <w:rsid w:val="00B33F33"/>
    <w:rsid w:val="00B340BD"/>
    <w:rsid w:val="00B340EA"/>
    <w:rsid w:val="00B34198"/>
    <w:rsid w:val="00B3421F"/>
    <w:rsid w:val="00B34458"/>
    <w:rsid w:val="00B3447A"/>
    <w:rsid w:val="00B34636"/>
    <w:rsid w:val="00B346BF"/>
    <w:rsid w:val="00B34768"/>
    <w:rsid w:val="00B34850"/>
    <w:rsid w:val="00B3490C"/>
    <w:rsid w:val="00B3494C"/>
    <w:rsid w:val="00B34A0F"/>
    <w:rsid w:val="00B34AE4"/>
    <w:rsid w:val="00B34BD9"/>
    <w:rsid w:val="00B34E5D"/>
    <w:rsid w:val="00B35005"/>
    <w:rsid w:val="00B35015"/>
    <w:rsid w:val="00B3535D"/>
    <w:rsid w:val="00B353B5"/>
    <w:rsid w:val="00B354B9"/>
    <w:rsid w:val="00B35B48"/>
    <w:rsid w:val="00B35B4D"/>
    <w:rsid w:val="00B35BDE"/>
    <w:rsid w:val="00B35C4E"/>
    <w:rsid w:val="00B35E43"/>
    <w:rsid w:val="00B3606A"/>
    <w:rsid w:val="00B36193"/>
    <w:rsid w:val="00B36277"/>
    <w:rsid w:val="00B364D2"/>
    <w:rsid w:val="00B36524"/>
    <w:rsid w:val="00B36544"/>
    <w:rsid w:val="00B36A65"/>
    <w:rsid w:val="00B36B94"/>
    <w:rsid w:val="00B36E0F"/>
    <w:rsid w:val="00B370B0"/>
    <w:rsid w:val="00B370DA"/>
    <w:rsid w:val="00B372E3"/>
    <w:rsid w:val="00B37376"/>
    <w:rsid w:val="00B3737D"/>
    <w:rsid w:val="00B37471"/>
    <w:rsid w:val="00B374BB"/>
    <w:rsid w:val="00B3756A"/>
    <w:rsid w:val="00B3777E"/>
    <w:rsid w:val="00B378B4"/>
    <w:rsid w:val="00B378B5"/>
    <w:rsid w:val="00B379E8"/>
    <w:rsid w:val="00B37A53"/>
    <w:rsid w:val="00B37BFE"/>
    <w:rsid w:val="00B37C12"/>
    <w:rsid w:val="00B37F6F"/>
    <w:rsid w:val="00B37FCB"/>
    <w:rsid w:val="00B40009"/>
    <w:rsid w:val="00B40013"/>
    <w:rsid w:val="00B4006E"/>
    <w:rsid w:val="00B40125"/>
    <w:rsid w:val="00B4038A"/>
    <w:rsid w:val="00B40403"/>
    <w:rsid w:val="00B404D1"/>
    <w:rsid w:val="00B40636"/>
    <w:rsid w:val="00B40721"/>
    <w:rsid w:val="00B40992"/>
    <w:rsid w:val="00B409A6"/>
    <w:rsid w:val="00B40A77"/>
    <w:rsid w:val="00B40AF7"/>
    <w:rsid w:val="00B40C3D"/>
    <w:rsid w:val="00B412BC"/>
    <w:rsid w:val="00B4135F"/>
    <w:rsid w:val="00B415C6"/>
    <w:rsid w:val="00B41653"/>
    <w:rsid w:val="00B41676"/>
    <w:rsid w:val="00B41A65"/>
    <w:rsid w:val="00B41ACE"/>
    <w:rsid w:val="00B41B69"/>
    <w:rsid w:val="00B41D23"/>
    <w:rsid w:val="00B41DCB"/>
    <w:rsid w:val="00B41EC7"/>
    <w:rsid w:val="00B41F8A"/>
    <w:rsid w:val="00B42016"/>
    <w:rsid w:val="00B420AE"/>
    <w:rsid w:val="00B42124"/>
    <w:rsid w:val="00B422D9"/>
    <w:rsid w:val="00B4233D"/>
    <w:rsid w:val="00B423BA"/>
    <w:rsid w:val="00B42536"/>
    <w:rsid w:val="00B425C6"/>
    <w:rsid w:val="00B426CD"/>
    <w:rsid w:val="00B4280C"/>
    <w:rsid w:val="00B428AA"/>
    <w:rsid w:val="00B428AE"/>
    <w:rsid w:val="00B429F5"/>
    <w:rsid w:val="00B42CFB"/>
    <w:rsid w:val="00B42DB3"/>
    <w:rsid w:val="00B43035"/>
    <w:rsid w:val="00B4329D"/>
    <w:rsid w:val="00B4331C"/>
    <w:rsid w:val="00B433AE"/>
    <w:rsid w:val="00B433FC"/>
    <w:rsid w:val="00B43409"/>
    <w:rsid w:val="00B43623"/>
    <w:rsid w:val="00B43977"/>
    <w:rsid w:val="00B4398A"/>
    <w:rsid w:val="00B43A78"/>
    <w:rsid w:val="00B43B9A"/>
    <w:rsid w:val="00B43C0B"/>
    <w:rsid w:val="00B43D3B"/>
    <w:rsid w:val="00B43E10"/>
    <w:rsid w:val="00B43E7E"/>
    <w:rsid w:val="00B43EFC"/>
    <w:rsid w:val="00B43F79"/>
    <w:rsid w:val="00B440BC"/>
    <w:rsid w:val="00B440D5"/>
    <w:rsid w:val="00B445A5"/>
    <w:rsid w:val="00B44830"/>
    <w:rsid w:val="00B44848"/>
    <w:rsid w:val="00B44C2B"/>
    <w:rsid w:val="00B44D27"/>
    <w:rsid w:val="00B44E04"/>
    <w:rsid w:val="00B44EBC"/>
    <w:rsid w:val="00B44F26"/>
    <w:rsid w:val="00B44FC9"/>
    <w:rsid w:val="00B450BC"/>
    <w:rsid w:val="00B4513E"/>
    <w:rsid w:val="00B45277"/>
    <w:rsid w:val="00B4557E"/>
    <w:rsid w:val="00B45686"/>
    <w:rsid w:val="00B4568E"/>
    <w:rsid w:val="00B456BB"/>
    <w:rsid w:val="00B4577F"/>
    <w:rsid w:val="00B45A84"/>
    <w:rsid w:val="00B45AB0"/>
    <w:rsid w:val="00B45ABD"/>
    <w:rsid w:val="00B45BE8"/>
    <w:rsid w:val="00B45F37"/>
    <w:rsid w:val="00B45FE4"/>
    <w:rsid w:val="00B4608D"/>
    <w:rsid w:val="00B4619E"/>
    <w:rsid w:val="00B461F0"/>
    <w:rsid w:val="00B46298"/>
    <w:rsid w:val="00B462E2"/>
    <w:rsid w:val="00B46496"/>
    <w:rsid w:val="00B464D8"/>
    <w:rsid w:val="00B46524"/>
    <w:rsid w:val="00B466FB"/>
    <w:rsid w:val="00B46906"/>
    <w:rsid w:val="00B46957"/>
    <w:rsid w:val="00B46AA7"/>
    <w:rsid w:val="00B46AEB"/>
    <w:rsid w:val="00B46BDF"/>
    <w:rsid w:val="00B46BF1"/>
    <w:rsid w:val="00B46C08"/>
    <w:rsid w:val="00B46DDD"/>
    <w:rsid w:val="00B46E67"/>
    <w:rsid w:val="00B470C3"/>
    <w:rsid w:val="00B470C9"/>
    <w:rsid w:val="00B4728D"/>
    <w:rsid w:val="00B4730A"/>
    <w:rsid w:val="00B47316"/>
    <w:rsid w:val="00B473BE"/>
    <w:rsid w:val="00B47588"/>
    <w:rsid w:val="00B475BE"/>
    <w:rsid w:val="00B4762C"/>
    <w:rsid w:val="00B477FA"/>
    <w:rsid w:val="00B47803"/>
    <w:rsid w:val="00B478FB"/>
    <w:rsid w:val="00B47A1D"/>
    <w:rsid w:val="00B47B93"/>
    <w:rsid w:val="00B47FC0"/>
    <w:rsid w:val="00B5007B"/>
    <w:rsid w:val="00B50574"/>
    <w:rsid w:val="00B505A2"/>
    <w:rsid w:val="00B506BC"/>
    <w:rsid w:val="00B50711"/>
    <w:rsid w:val="00B50AAC"/>
    <w:rsid w:val="00B50B1C"/>
    <w:rsid w:val="00B50CDD"/>
    <w:rsid w:val="00B50E84"/>
    <w:rsid w:val="00B51084"/>
    <w:rsid w:val="00B511D7"/>
    <w:rsid w:val="00B51335"/>
    <w:rsid w:val="00B517B9"/>
    <w:rsid w:val="00B518E9"/>
    <w:rsid w:val="00B51978"/>
    <w:rsid w:val="00B51979"/>
    <w:rsid w:val="00B519FD"/>
    <w:rsid w:val="00B51AA4"/>
    <w:rsid w:val="00B51AF7"/>
    <w:rsid w:val="00B51B7A"/>
    <w:rsid w:val="00B51C07"/>
    <w:rsid w:val="00B51CB4"/>
    <w:rsid w:val="00B51D30"/>
    <w:rsid w:val="00B51DFB"/>
    <w:rsid w:val="00B51F29"/>
    <w:rsid w:val="00B51F53"/>
    <w:rsid w:val="00B51FF4"/>
    <w:rsid w:val="00B5200E"/>
    <w:rsid w:val="00B5207C"/>
    <w:rsid w:val="00B5224C"/>
    <w:rsid w:val="00B5226E"/>
    <w:rsid w:val="00B52593"/>
    <w:rsid w:val="00B5259B"/>
    <w:rsid w:val="00B52856"/>
    <w:rsid w:val="00B528B8"/>
    <w:rsid w:val="00B5290A"/>
    <w:rsid w:val="00B529A4"/>
    <w:rsid w:val="00B529AE"/>
    <w:rsid w:val="00B52AAB"/>
    <w:rsid w:val="00B52B11"/>
    <w:rsid w:val="00B52B51"/>
    <w:rsid w:val="00B52E0B"/>
    <w:rsid w:val="00B53091"/>
    <w:rsid w:val="00B53097"/>
    <w:rsid w:val="00B531E9"/>
    <w:rsid w:val="00B533C5"/>
    <w:rsid w:val="00B533E6"/>
    <w:rsid w:val="00B5341B"/>
    <w:rsid w:val="00B53539"/>
    <w:rsid w:val="00B5385A"/>
    <w:rsid w:val="00B538C8"/>
    <w:rsid w:val="00B53D12"/>
    <w:rsid w:val="00B53FBF"/>
    <w:rsid w:val="00B54017"/>
    <w:rsid w:val="00B54025"/>
    <w:rsid w:val="00B5407D"/>
    <w:rsid w:val="00B5423D"/>
    <w:rsid w:val="00B54412"/>
    <w:rsid w:val="00B54754"/>
    <w:rsid w:val="00B5477E"/>
    <w:rsid w:val="00B547D3"/>
    <w:rsid w:val="00B54881"/>
    <w:rsid w:val="00B548BB"/>
    <w:rsid w:val="00B54951"/>
    <w:rsid w:val="00B54B73"/>
    <w:rsid w:val="00B54B91"/>
    <w:rsid w:val="00B54CA4"/>
    <w:rsid w:val="00B54FC1"/>
    <w:rsid w:val="00B5505D"/>
    <w:rsid w:val="00B55204"/>
    <w:rsid w:val="00B55205"/>
    <w:rsid w:val="00B554CA"/>
    <w:rsid w:val="00B554D4"/>
    <w:rsid w:val="00B55863"/>
    <w:rsid w:val="00B558AA"/>
    <w:rsid w:val="00B55A08"/>
    <w:rsid w:val="00B55AC6"/>
    <w:rsid w:val="00B55ADB"/>
    <w:rsid w:val="00B55BB9"/>
    <w:rsid w:val="00B5632C"/>
    <w:rsid w:val="00B56446"/>
    <w:rsid w:val="00B564F3"/>
    <w:rsid w:val="00B567C8"/>
    <w:rsid w:val="00B567E9"/>
    <w:rsid w:val="00B56876"/>
    <w:rsid w:val="00B568F1"/>
    <w:rsid w:val="00B56A41"/>
    <w:rsid w:val="00B56A48"/>
    <w:rsid w:val="00B5703E"/>
    <w:rsid w:val="00B570AE"/>
    <w:rsid w:val="00B57376"/>
    <w:rsid w:val="00B573B0"/>
    <w:rsid w:val="00B574FA"/>
    <w:rsid w:val="00B5780D"/>
    <w:rsid w:val="00B5791F"/>
    <w:rsid w:val="00B57B4A"/>
    <w:rsid w:val="00B57E4D"/>
    <w:rsid w:val="00B57E9A"/>
    <w:rsid w:val="00B601B7"/>
    <w:rsid w:val="00B60231"/>
    <w:rsid w:val="00B60239"/>
    <w:rsid w:val="00B6045C"/>
    <w:rsid w:val="00B604F8"/>
    <w:rsid w:val="00B60636"/>
    <w:rsid w:val="00B60786"/>
    <w:rsid w:val="00B60A51"/>
    <w:rsid w:val="00B60D8C"/>
    <w:rsid w:val="00B60EC5"/>
    <w:rsid w:val="00B60EF3"/>
    <w:rsid w:val="00B61039"/>
    <w:rsid w:val="00B61057"/>
    <w:rsid w:val="00B610A6"/>
    <w:rsid w:val="00B611CC"/>
    <w:rsid w:val="00B61269"/>
    <w:rsid w:val="00B614B0"/>
    <w:rsid w:val="00B61532"/>
    <w:rsid w:val="00B616C3"/>
    <w:rsid w:val="00B6177F"/>
    <w:rsid w:val="00B6183A"/>
    <w:rsid w:val="00B619E8"/>
    <w:rsid w:val="00B61B21"/>
    <w:rsid w:val="00B61D11"/>
    <w:rsid w:val="00B61F1D"/>
    <w:rsid w:val="00B6209E"/>
    <w:rsid w:val="00B622E0"/>
    <w:rsid w:val="00B62571"/>
    <w:rsid w:val="00B6257E"/>
    <w:rsid w:val="00B626A0"/>
    <w:rsid w:val="00B626EF"/>
    <w:rsid w:val="00B62762"/>
    <w:rsid w:val="00B62816"/>
    <w:rsid w:val="00B6290E"/>
    <w:rsid w:val="00B62DA7"/>
    <w:rsid w:val="00B62E05"/>
    <w:rsid w:val="00B62EDF"/>
    <w:rsid w:val="00B62FE7"/>
    <w:rsid w:val="00B63147"/>
    <w:rsid w:val="00B63259"/>
    <w:rsid w:val="00B63324"/>
    <w:rsid w:val="00B634C7"/>
    <w:rsid w:val="00B6356E"/>
    <w:rsid w:val="00B635C3"/>
    <w:rsid w:val="00B6363A"/>
    <w:rsid w:val="00B6365E"/>
    <w:rsid w:val="00B6377A"/>
    <w:rsid w:val="00B63841"/>
    <w:rsid w:val="00B63843"/>
    <w:rsid w:val="00B63984"/>
    <w:rsid w:val="00B63B96"/>
    <w:rsid w:val="00B63BDB"/>
    <w:rsid w:val="00B63D69"/>
    <w:rsid w:val="00B63EAB"/>
    <w:rsid w:val="00B63FC0"/>
    <w:rsid w:val="00B641C9"/>
    <w:rsid w:val="00B642B0"/>
    <w:rsid w:val="00B6431A"/>
    <w:rsid w:val="00B6455E"/>
    <w:rsid w:val="00B64561"/>
    <w:rsid w:val="00B645A7"/>
    <w:rsid w:val="00B64738"/>
    <w:rsid w:val="00B648E0"/>
    <w:rsid w:val="00B64928"/>
    <w:rsid w:val="00B6499D"/>
    <w:rsid w:val="00B64AE8"/>
    <w:rsid w:val="00B6504A"/>
    <w:rsid w:val="00B65090"/>
    <w:rsid w:val="00B657E7"/>
    <w:rsid w:val="00B659AD"/>
    <w:rsid w:val="00B65AA2"/>
    <w:rsid w:val="00B65C03"/>
    <w:rsid w:val="00B65C50"/>
    <w:rsid w:val="00B65DFC"/>
    <w:rsid w:val="00B660B1"/>
    <w:rsid w:val="00B6619E"/>
    <w:rsid w:val="00B661FB"/>
    <w:rsid w:val="00B661FC"/>
    <w:rsid w:val="00B662EC"/>
    <w:rsid w:val="00B66586"/>
    <w:rsid w:val="00B66666"/>
    <w:rsid w:val="00B66947"/>
    <w:rsid w:val="00B669C4"/>
    <w:rsid w:val="00B66A92"/>
    <w:rsid w:val="00B66BB1"/>
    <w:rsid w:val="00B66BEA"/>
    <w:rsid w:val="00B66EF7"/>
    <w:rsid w:val="00B66F9F"/>
    <w:rsid w:val="00B670AF"/>
    <w:rsid w:val="00B670E0"/>
    <w:rsid w:val="00B670EA"/>
    <w:rsid w:val="00B6765B"/>
    <w:rsid w:val="00B67963"/>
    <w:rsid w:val="00B679B8"/>
    <w:rsid w:val="00B679E0"/>
    <w:rsid w:val="00B67A99"/>
    <w:rsid w:val="00B67B3B"/>
    <w:rsid w:val="00B67B8C"/>
    <w:rsid w:val="00B67D47"/>
    <w:rsid w:val="00B70088"/>
    <w:rsid w:val="00B700E8"/>
    <w:rsid w:val="00B70104"/>
    <w:rsid w:val="00B70545"/>
    <w:rsid w:val="00B7061C"/>
    <w:rsid w:val="00B706D4"/>
    <w:rsid w:val="00B70863"/>
    <w:rsid w:val="00B70989"/>
    <w:rsid w:val="00B709A1"/>
    <w:rsid w:val="00B709D0"/>
    <w:rsid w:val="00B70C10"/>
    <w:rsid w:val="00B70C1C"/>
    <w:rsid w:val="00B70C8E"/>
    <w:rsid w:val="00B70D43"/>
    <w:rsid w:val="00B70DE5"/>
    <w:rsid w:val="00B70FE3"/>
    <w:rsid w:val="00B71049"/>
    <w:rsid w:val="00B71148"/>
    <w:rsid w:val="00B711B9"/>
    <w:rsid w:val="00B711EE"/>
    <w:rsid w:val="00B713F9"/>
    <w:rsid w:val="00B71438"/>
    <w:rsid w:val="00B714CD"/>
    <w:rsid w:val="00B71855"/>
    <w:rsid w:val="00B718D8"/>
    <w:rsid w:val="00B718E4"/>
    <w:rsid w:val="00B71D04"/>
    <w:rsid w:val="00B71DE3"/>
    <w:rsid w:val="00B71F4B"/>
    <w:rsid w:val="00B71FE0"/>
    <w:rsid w:val="00B72090"/>
    <w:rsid w:val="00B7215C"/>
    <w:rsid w:val="00B721B9"/>
    <w:rsid w:val="00B7222C"/>
    <w:rsid w:val="00B724DA"/>
    <w:rsid w:val="00B72935"/>
    <w:rsid w:val="00B72943"/>
    <w:rsid w:val="00B72D5B"/>
    <w:rsid w:val="00B72D95"/>
    <w:rsid w:val="00B730DD"/>
    <w:rsid w:val="00B7333F"/>
    <w:rsid w:val="00B73361"/>
    <w:rsid w:val="00B738B1"/>
    <w:rsid w:val="00B73A8C"/>
    <w:rsid w:val="00B73B14"/>
    <w:rsid w:val="00B73FB2"/>
    <w:rsid w:val="00B740BE"/>
    <w:rsid w:val="00B740CB"/>
    <w:rsid w:val="00B74102"/>
    <w:rsid w:val="00B742F0"/>
    <w:rsid w:val="00B745E2"/>
    <w:rsid w:val="00B747A8"/>
    <w:rsid w:val="00B7488B"/>
    <w:rsid w:val="00B749CF"/>
    <w:rsid w:val="00B74A70"/>
    <w:rsid w:val="00B74BCC"/>
    <w:rsid w:val="00B74CC8"/>
    <w:rsid w:val="00B74D42"/>
    <w:rsid w:val="00B74F3F"/>
    <w:rsid w:val="00B74FA6"/>
    <w:rsid w:val="00B75118"/>
    <w:rsid w:val="00B7516C"/>
    <w:rsid w:val="00B751D8"/>
    <w:rsid w:val="00B75295"/>
    <w:rsid w:val="00B753EA"/>
    <w:rsid w:val="00B7543C"/>
    <w:rsid w:val="00B754C0"/>
    <w:rsid w:val="00B75748"/>
    <w:rsid w:val="00B75A1A"/>
    <w:rsid w:val="00B75C44"/>
    <w:rsid w:val="00B75DEB"/>
    <w:rsid w:val="00B761A4"/>
    <w:rsid w:val="00B76418"/>
    <w:rsid w:val="00B764EF"/>
    <w:rsid w:val="00B76795"/>
    <w:rsid w:val="00B76802"/>
    <w:rsid w:val="00B76CC5"/>
    <w:rsid w:val="00B76D3A"/>
    <w:rsid w:val="00B76D5C"/>
    <w:rsid w:val="00B76D92"/>
    <w:rsid w:val="00B76F18"/>
    <w:rsid w:val="00B76F1B"/>
    <w:rsid w:val="00B76F1D"/>
    <w:rsid w:val="00B77057"/>
    <w:rsid w:val="00B77058"/>
    <w:rsid w:val="00B7727E"/>
    <w:rsid w:val="00B77368"/>
    <w:rsid w:val="00B77772"/>
    <w:rsid w:val="00B777C6"/>
    <w:rsid w:val="00B77CAF"/>
    <w:rsid w:val="00B77D0D"/>
    <w:rsid w:val="00B77EE4"/>
    <w:rsid w:val="00B8007F"/>
    <w:rsid w:val="00B80292"/>
    <w:rsid w:val="00B8036C"/>
    <w:rsid w:val="00B8055A"/>
    <w:rsid w:val="00B80696"/>
    <w:rsid w:val="00B80DF4"/>
    <w:rsid w:val="00B80E39"/>
    <w:rsid w:val="00B80EFE"/>
    <w:rsid w:val="00B80FC3"/>
    <w:rsid w:val="00B8108C"/>
    <w:rsid w:val="00B812A8"/>
    <w:rsid w:val="00B81355"/>
    <w:rsid w:val="00B8150E"/>
    <w:rsid w:val="00B81864"/>
    <w:rsid w:val="00B818F6"/>
    <w:rsid w:val="00B81BB8"/>
    <w:rsid w:val="00B81EBD"/>
    <w:rsid w:val="00B822F0"/>
    <w:rsid w:val="00B824B6"/>
    <w:rsid w:val="00B8260B"/>
    <w:rsid w:val="00B82705"/>
    <w:rsid w:val="00B8293A"/>
    <w:rsid w:val="00B82A68"/>
    <w:rsid w:val="00B82D10"/>
    <w:rsid w:val="00B82DE8"/>
    <w:rsid w:val="00B83504"/>
    <w:rsid w:val="00B835E5"/>
    <w:rsid w:val="00B838A4"/>
    <w:rsid w:val="00B83906"/>
    <w:rsid w:val="00B83909"/>
    <w:rsid w:val="00B83A85"/>
    <w:rsid w:val="00B83C44"/>
    <w:rsid w:val="00B83CD2"/>
    <w:rsid w:val="00B83E9F"/>
    <w:rsid w:val="00B83F4F"/>
    <w:rsid w:val="00B83F8E"/>
    <w:rsid w:val="00B840F4"/>
    <w:rsid w:val="00B844A1"/>
    <w:rsid w:val="00B845D8"/>
    <w:rsid w:val="00B847C2"/>
    <w:rsid w:val="00B84908"/>
    <w:rsid w:val="00B84AA1"/>
    <w:rsid w:val="00B84AAD"/>
    <w:rsid w:val="00B84B6B"/>
    <w:rsid w:val="00B84C5C"/>
    <w:rsid w:val="00B84CA8"/>
    <w:rsid w:val="00B84D1E"/>
    <w:rsid w:val="00B84DF0"/>
    <w:rsid w:val="00B84EEE"/>
    <w:rsid w:val="00B85286"/>
    <w:rsid w:val="00B8532D"/>
    <w:rsid w:val="00B8551D"/>
    <w:rsid w:val="00B855E9"/>
    <w:rsid w:val="00B8569E"/>
    <w:rsid w:val="00B857D8"/>
    <w:rsid w:val="00B858DA"/>
    <w:rsid w:val="00B85B09"/>
    <w:rsid w:val="00B85CB9"/>
    <w:rsid w:val="00B85F83"/>
    <w:rsid w:val="00B8629B"/>
    <w:rsid w:val="00B8638B"/>
    <w:rsid w:val="00B86399"/>
    <w:rsid w:val="00B8641F"/>
    <w:rsid w:val="00B864C4"/>
    <w:rsid w:val="00B86505"/>
    <w:rsid w:val="00B865BD"/>
    <w:rsid w:val="00B86605"/>
    <w:rsid w:val="00B866C6"/>
    <w:rsid w:val="00B86D7A"/>
    <w:rsid w:val="00B86EB0"/>
    <w:rsid w:val="00B86FAD"/>
    <w:rsid w:val="00B873D3"/>
    <w:rsid w:val="00B87591"/>
    <w:rsid w:val="00B87796"/>
    <w:rsid w:val="00B877B8"/>
    <w:rsid w:val="00B877C3"/>
    <w:rsid w:val="00B87A8B"/>
    <w:rsid w:val="00B87CA5"/>
    <w:rsid w:val="00B87D13"/>
    <w:rsid w:val="00B87D1E"/>
    <w:rsid w:val="00B87E1F"/>
    <w:rsid w:val="00B9020C"/>
    <w:rsid w:val="00B90239"/>
    <w:rsid w:val="00B90273"/>
    <w:rsid w:val="00B9056F"/>
    <w:rsid w:val="00B9085D"/>
    <w:rsid w:val="00B90884"/>
    <w:rsid w:val="00B90F10"/>
    <w:rsid w:val="00B90FF2"/>
    <w:rsid w:val="00B911A5"/>
    <w:rsid w:val="00B91245"/>
    <w:rsid w:val="00B9127B"/>
    <w:rsid w:val="00B915CA"/>
    <w:rsid w:val="00B916DA"/>
    <w:rsid w:val="00B917C7"/>
    <w:rsid w:val="00B917E4"/>
    <w:rsid w:val="00B9184B"/>
    <w:rsid w:val="00B91B34"/>
    <w:rsid w:val="00B91EEC"/>
    <w:rsid w:val="00B91F7D"/>
    <w:rsid w:val="00B9209D"/>
    <w:rsid w:val="00B92264"/>
    <w:rsid w:val="00B922EB"/>
    <w:rsid w:val="00B923CD"/>
    <w:rsid w:val="00B923EC"/>
    <w:rsid w:val="00B927E6"/>
    <w:rsid w:val="00B928DA"/>
    <w:rsid w:val="00B92A9A"/>
    <w:rsid w:val="00B92B7B"/>
    <w:rsid w:val="00B92C26"/>
    <w:rsid w:val="00B92D67"/>
    <w:rsid w:val="00B92DEE"/>
    <w:rsid w:val="00B92EEE"/>
    <w:rsid w:val="00B930EB"/>
    <w:rsid w:val="00B93155"/>
    <w:rsid w:val="00B93566"/>
    <w:rsid w:val="00B9356C"/>
    <w:rsid w:val="00B935A7"/>
    <w:rsid w:val="00B93694"/>
    <w:rsid w:val="00B936F8"/>
    <w:rsid w:val="00B937BC"/>
    <w:rsid w:val="00B9383A"/>
    <w:rsid w:val="00B939EB"/>
    <w:rsid w:val="00B93A25"/>
    <w:rsid w:val="00B93F96"/>
    <w:rsid w:val="00B940EB"/>
    <w:rsid w:val="00B9421D"/>
    <w:rsid w:val="00B9422C"/>
    <w:rsid w:val="00B94246"/>
    <w:rsid w:val="00B942E1"/>
    <w:rsid w:val="00B943ED"/>
    <w:rsid w:val="00B94548"/>
    <w:rsid w:val="00B945F7"/>
    <w:rsid w:val="00B94625"/>
    <w:rsid w:val="00B94640"/>
    <w:rsid w:val="00B94761"/>
    <w:rsid w:val="00B949EB"/>
    <w:rsid w:val="00B94B00"/>
    <w:rsid w:val="00B94C9F"/>
    <w:rsid w:val="00B94CB7"/>
    <w:rsid w:val="00B94D3F"/>
    <w:rsid w:val="00B94D8A"/>
    <w:rsid w:val="00B94D9F"/>
    <w:rsid w:val="00B94FE5"/>
    <w:rsid w:val="00B9503D"/>
    <w:rsid w:val="00B950C9"/>
    <w:rsid w:val="00B951B4"/>
    <w:rsid w:val="00B951D0"/>
    <w:rsid w:val="00B95587"/>
    <w:rsid w:val="00B955F1"/>
    <w:rsid w:val="00B9560A"/>
    <w:rsid w:val="00B95628"/>
    <w:rsid w:val="00B95776"/>
    <w:rsid w:val="00B958B1"/>
    <w:rsid w:val="00B95E5F"/>
    <w:rsid w:val="00B95E96"/>
    <w:rsid w:val="00B9603A"/>
    <w:rsid w:val="00B960B3"/>
    <w:rsid w:val="00B9616D"/>
    <w:rsid w:val="00B96437"/>
    <w:rsid w:val="00B9643B"/>
    <w:rsid w:val="00B964D5"/>
    <w:rsid w:val="00B966C0"/>
    <w:rsid w:val="00B96838"/>
    <w:rsid w:val="00B968F3"/>
    <w:rsid w:val="00B96902"/>
    <w:rsid w:val="00B96913"/>
    <w:rsid w:val="00B96921"/>
    <w:rsid w:val="00B96ACA"/>
    <w:rsid w:val="00B96B3C"/>
    <w:rsid w:val="00B96D7C"/>
    <w:rsid w:val="00B96FBD"/>
    <w:rsid w:val="00B97021"/>
    <w:rsid w:val="00B9707A"/>
    <w:rsid w:val="00B970E1"/>
    <w:rsid w:val="00B97193"/>
    <w:rsid w:val="00B97224"/>
    <w:rsid w:val="00B972DC"/>
    <w:rsid w:val="00B973F3"/>
    <w:rsid w:val="00B97593"/>
    <w:rsid w:val="00B9769C"/>
    <w:rsid w:val="00B97928"/>
    <w:rsid w:val="00B979DA"/>
    <w:rsid w:val="00B97B9C"/>
    <w:rsid w:val="00B97BF4"/>
    <w:rsid w:val="00B97C6F"/>
    <w:rsid w:val="00B97E7E"/>
    <w:rsid w:val="00BA0052"/>
    <w:rsid w:val="00BA008B"/>
    <w:rsid w:val="00BA0267"/>
    <w:rsid w:val="00BA0306"/>
    <w:rsid w:val="00BA03DE"/>
    <w:rsid w:val="00BA0631"/>
    <w:rsid w:val="00BA077B"/>
    <w:rsid w:val="00BA079E"/>
    <w:rsid w:val="00BA0B46"/>
    <w:rsid w:val="00BA0D61"/>
    <w:rsid w:val="00BA10FB"/>
    <w:rsid w:val="00BA12A2"/>
    <w:rsid w:val="00BA14B1"/>
    <w:rsid w:val="00BA1594"/>
    <w:rsid w:val="00BA168A"/>
    <w:rsid w:val="00BA16C3"/>
    <w:rsid w:val="00BA1983"/>
    <w:rsid w:val="00BA1A64"/>
    <w:rsid w:val="00BA1C7E"/>
    <w:rsid w:val="00BA1CA0"/>
    <w:rsid w:val="00BA20D7"/>
    <w:rsid w:val="00BA232C"/>
    <w:rsid w:val="00BA2580"/>
    <w:rsid w:val="00BA25DD"/>
    <w:rsid w:val="00BA2905"/>
    <w:rsid w:val="00BA2E58"/>
    <w:rsid w:val="00BA2FCD"/>
    <w:rsid w:val="00BA3095"/>
    <w:rsid w:val="00BA30B5"/>
    <w:rsid w:val="00BA3213"/>
    <w:rsid w:val="00BA3240"/>
    <w:rsid w:val="00BA3398"/>
    <w:rsid w:val="00BA3555"/>
    <w:rsid w:val="00BA39BB"/>
    <w:rsid w:val="00BA3A6A"/>
    <w:rsid w:val="00BA3CC2"/>
    <w:rsid w:val="00BA3D58"/>
    <w:rsid w:val="00BA3F27"/>
    <w:rsid w:val="00BA3FC5"/>
    <w:rsid w:val="00BA4080"/>
    <w:rsid w:val="00BA4095"/>
    <w:rsid w:val="00BA4180"/>
    <w:rsid w:val="00BA457E"/>
    <w:rsid w:val="00BA4630"/>
    <w:rsid w:val="00BA463F"/>
    <w:rsid w:val="00BA4647"/>
    <w:rsid w:val="00BA467F"/>
    <w:rsid w:val="00BA4767"/>
    <w:rsid w:val="00BA4BD7"/>
    <w:rsid w:val="00BA4C2B"/>
    <w:rsid w:val="00BA4CE0"/>
    <w:rsid w:val="00BA4DB0"/>
    <w:rsid w:val="00BA5118"/>
    <w:rsid w:val="00BA51B9"/>
    <w:rsid w:val="00BA51D6"/>
    <w:rsid w:val="00BA5241"/>
    <w:rsid w:val="00BA5494"/>
    <w:rsid w:val="00BA5553"/>
    <w:rsid w:val="00BA55D0"/>
    <w:rsid w:val="00BA5619"/>
    <w:rsid w:val="00BA56E4"/>
    <w:rsid w:val="00BA571E"/>
    <w:rsid w:val="00BA579B"/>
    <w:rsid w:val="00BA57A5"/>
    <w:rsid w:val="00BA5A6B"/>
    <w:rsid w:val="00BA5A9D"/>
    <w:rsid w:val="00BA5B0A"/>
    <w:rsid w:val="00BA5CA3"/>
    <w:rsid w:val="00BA5E96"/>
    <w:rsid w:val="00BA6034"/>
    <w:rsid w:val="00BA609B"/>
    <w:rsid w:val="00BA632D"/>
    <w:rsid w:val="00BA6376"/>
    <w:rsid w:val="00BA6428"/>
    <w:rsid w:val="00BA647D"/>
    <w:rsid w:val="00BA64AF"/>
    <w:rsid w:val="00BA653F"/>
    <w:rsid w:val="00BA65FC"/>
    <w:rsid w:val="00BA6A32"/>
    <w:rsid w:val="00BA6B88"/>
    <w:rsid w:val="00BA6C37"/>
    <w:rsid w:val="00BA6C93"/>
    <w:rsid w:val="00BA6F52"/>
    <w:rsid w:val="00BA719A"/>
    <w:rsid w:val="00BA7394"/>
    <w:rsid w:val="00BA7548"/>
    <w:rsid w:val="00BA7848"/>
    <w:rsid w:val="00BA78BA"/>
    <w:rsid w:val="00BA78CD"/>
    <w:rsid w:val="00BA7A15"/>
    <w:rsid w:val="00BA7A6C"/>
    <w:rsid w:val="00BA7BFF"/>
    <w:rsid w:val="00BA7C1F"/>
    <w:rsid w:val="00BA7E33"/>
    <w:rsid w:val="00BA7EC5"/>
    <w:rsid w:val="00BB0407"/>
    <w:rsid w:val="00BB050C"/>
    <w:rsid w:val="00BB0627"/>
    <w:rsid w:val="00BB0657"/>
    <w:rsid w:val="00BB0711"/>
    <w:rsid w:val="00BB0718"/>
    <w:rsid w:val="00BB086C"/>
    <w:rsid w:val="00BB091C"/>
    <w:rsid w:val="00BB0B4A"/>
    <w:rsid w:val="00BB0B6F"/>
    <w:rsid w:val="00BB0B8F"/>
    <w:rsid w:val="00BB0C18"/>
    <w:rsid w:val="00BB0CFC"/>
    <w:rsid w:val="00BB0E76"/>
    <w:rsid w:val="00BB0EE6"/>
    <w:rsid w:val="00BB0FC1"/>
    <w:rsid w:val="00BB1073"/>
    <w:rsid w:val="00BB109B"/>
    <w:rsid w:val="00BB139C"/>
    <w:rsid w:val="00BB13DE"/>
    <w:rsid w:val="00BB163C"/>
    <w:rsid w:val="00BB16EF"/>
    <w:rsid w:val="00BB179F"/>
    <w:rsid w:val="00BB1B0A"/>
    <w:rsid w:val="00BB1BEB"/>
    <w:rsid w:val="00BB1D3C"/>
    <w:rsid w:val="00BB206C"/>
    <w:rsid w:val="00BB20E9"/>
    <w:rsid w:val="00BB221D"/>
    <w:rsid w:val="00BB2330"/>
    <w:rsid w:val="00BB243E"/>
    <w:rsid w:val="00BB2992"/>
    <w:rsid w:val="00BB2B70"/>
    <w:rsid w:val="00BB2BC4"/>
    <w:rsid w:val="00BB303D"/>
    <w:rsid w:val="00BB3121"/>
    <w:rsid w:val="00BB327D"/>
    <w:rsid w:val="00BB33B5"/>
    <w:rsid w:val="00BB344B"/>
    <w:rsid w:val="00BB351F"/>
    <w:rsid w:val="00BB367F"/>
    <w:rsid w:val="00BB3777"/>
    <w:rsid w:val="00BB39C4"/>
    <w:rsid w:val="00BB3A76"/>
    <w:rsid w:val="00BB3C51"/>
    <w:rsid w:val="00BB445F"/>
    <w:rsid w:val="00BB457B"/>
    <w:rsid w:val="00BB45D1"/>
    <w:rsid w:val="00BB4663"/>
    <w:rsid w:val="00BB47BE"/>
    <w:rsid w:val="00BB4928"/>
    <w:rsid w:val="00BB4BCD"/>
    <w:rsid w:val="00BB4D90"/>
    <w:rsid w:val="00BB4E3D"/>
    <w:rsid w:val="00BB4F0D"/>
    <w:rsid w:val="00BB4FF2"/>
    <w:rsid w:val="00BB53BC"/>
    <w:rsid w:val="00BB549A"/>
    <w:rsid w:val="00BB5615"/>
    <w:rsid w:val="00BB580C"/>
    <w:rsid w:val="00BB5BFF"/>
    <w:rsid w:val="00BB5D3C"/>
    <w:rsid w:val="00BB5D75"/>
    <w:rsid w:val="00BB5E50"/>
    <w:rsid w:val="00BB6048"/>
    <w:rsid w:val="00BB60A1"/>
    <w:rsid w:val="00BB60B4"/>
    <w:rsid w:val="00BB616A"/>
    <w:rsid w:val="00BB61C7"/>
    <w:rsid w:val="00BB61FE"/>
    <w:rsid w:val="00BB622C"/>
    <w:rsid w:val="00BB629E"/>
    <w:rsid w:val="00BB62F7"/>
    <w:rsid w:val="00BB6325"/>
    <w:rsid w:val="00BB6333"/>
    <w:rsid w:val="00BB65A6"/>
    <w:rsid w:val="00BB65AE"/>
    <w:rsid w:val="00BB6803"/>
    <w:rsid w:val="00BB695D"/>
    <w:rsid w:val="00BB6AE1"/>
    <w:rsid w:val="00BB6B3D"/>
    <w:rsid w:val="00BB6DD7"/>
    <w:rsid w:val="00BB6F63"/>
    <w:rsid w:val="00BB7044"/>
    <w:rsid w:val="00BB70A3"/>
    <w:rsid w:val="00BB7126"/>
    <w:rsid w:val="00BB7161"/>
    <w:rsid w:val="00BB722F"/>
    <w:rsid w:val="00BB7324"/>
    <w:rsid w:val="00BB7629"/>
    <w:rsid w:val="00BB7632"/>
    <w:rsid w:val="00BB78EB"/>
    <w:rsid w:val="00BB7AB6"/>
    <w:rsid w:val="00BB7B2A"/>
    <w:rsid w:val="00BB7B35"/>
    <w:rsid w:val="00BB7C9F"/>
    <w:rsid w:val="00BB7DA2"/>
    <w:rsid w:val="00BC018B"/>
    <w:rsid w:val="00BC01AC"/>
    <w:rsid w:val="00BC01E5"/>
    <w:rsid w:val="00BC04DF"/>
    <w:rsid w:val="00BC07A5"/>
    <w:rsid w:val="00BC0E10"/>
    <w:rsid w:val="00BC11DD"/>
    <w:rsid w:val="00BC1344"/>
    <w:rsid w:val="00BC1557"/>
    <w:rsid w:val="00BC155D"/>
    <w:rsid w:val="00BC186F"/>
    <w:rsid w:val="00BC193E"/>
    <w:rsid w:val="00BC1997"/>
    <w:rsid w:val="00BC1B1C"/>
    <w:rsid w:val="00BC1CB2"/>
    <w:rsid w:val="00BC1CF0"/>
    <w:rsid w:val="00BC1EED"/>
    <w:rsid w:val="00BC2013"/>
    <w:rsid w:val="00BC215C"/>
    <w:rsid w:val="00BC2248"/>
    <w:rsid w:val="00BC22F0"/>
    <w:rsid w:val="00BC22F2"/>
    <w:rsid w:val="00BC237C"/>
    <w:rsid w:val="00BC23C6"/>
    <w:rsid w:val="00BC23DD"/>
    <w:rsid w:val="00BC2537"/>
    <w:rsid w:val="00BC2827"/>
    <w:rsid w:val="00BC2AA6"/>
    <w:rsid w:val="00BC2D2E"/>
    <w:rsid w:val="00BC2F9A"/>
    <w:rsid w:val="00BC317A"/>
    <w:rsid w:val="00BC32E8"/>
    <w:rsid w:val="00BC32EF"/>
    <w:rsid w:val="00BC3321"/>
    <w:rsid w:val="00BC3560"/>
    <w:rsid w:val="00BC370E"/>
    <w:rsid w:val="00BC381D"/>
    <w:rsid w:val="00BC39EB"/>
    <w:rsid w:val="00BC3A46"/>
    <w:rsid w:val="00BC3B16"/>
    <w:rsid w:val="00BC3B75"/>
    <w:rsid w:val="00BC3B7F"/>
    <w:rsid w:val="00BC3C35"/>
    <w:rsid w:val="00BC3F94"/>
    <w:rsid w:val="00BC4077"/>
    <w:rsid w:val="00BC46A1"/>
    <w:rsid w:val="00BC472D"/>
    <w:rsid w:val="00BC48D5"/>
    <w:rsid w:val="00BC4ACD"/>
    <w:rsid w:val="00BC4C89"/>
    <w:rsid w:val="00BC4CD9"/>
    <w:rsid w:val="00BC4DA5"/>
    <w:rsid w:val="00BC4DDF"/>
    <w:rsid w:val="00BC4FB6"/>
    <w:rsid w:val="00BC52D2"/>
    <w:rsid w:val="00BC535F"/>
    <w:rsid w:val="00BC555F"/>
    <w:rsid w:val="00BC5709"/>
    <w:rsid w:val="00BC58E1"/>
    <w:rsid w:val="00BC5951"/>
    <w:rsid w:val="00BC5A19"/>
    <w:rsid w:val="00BC5B01"/>
    <w:rsid w:val="00BC5B0B"/>
    <w:rsid w:val="00BC5B51"/>
    <w:rsid w:val="00BC5C22"/>
    <w:rsid w:val="00BC5CBE"/>
    <w:rsid w:val="00BC5D12"/>
    <w:rsid w:val="00BC5D66"/>
    <w:rsid w:val="00BC5D72"/>
    <w:rsid w:val="00BC5F2C"/>
    <w:rsid w:val="00BC60B5"/>
    <w:rsid w:val="00BC6375"/>
    <w:rsid w:val="00BC64C0"/>
    <w:rsid w:val="00BC6582"/>
    <w:rsid w:val="00BC65E2"/>
    <w:rsid w:val="00BC677C"/>
    <w:rsid w:val="00BC687A"/>
    <w:rsid w:val="00BC68E8"/>
    <w:rsid w:val="00BC6CE9"/>
    <w:rsid w:val="00BC711B"/>
    <w:rsid w:val="00BC72D2"/>
    <w:rsid w:val="00BC73D2"/>
    <w:rsid w:val="00BC7454"/>
    <w:rsid w:val="00BC74E0"/>
    <w:rsid w:val="00BC75B5"/>
    <w:rsid w:val="00BC75E1"/>
    <w:rsid w:val="00BC7684"/>
    <w:rsid w:val="00BC7685"/>
    <w:rsid w:val="00BC770B"/>
    <w:rsid w:val="00BC77DC"/>
    <w:rsid w:val="00BC7800"/>
    <w:rsid w:val="00BC78B6"/>
    <w:rsid w:val="00BC7C76"/>
    <w:rsid w:val="00BC7CC3"/>
    <w:rsid w:val="00BC7D69"/>
    <w:rsid w:val="00BC7F46"/>
    <w:rsid w:val="00BC7FF0"/>
    <w:rsid w:val="00BD0028"/>
    <w:rsid w:val="00BD033D"/>
    <w:rsid w:val="00BD0705"/>
    <w:rsid w:val="00BD08EE"/>
    <w:rsid w:val="00BD0961"/>
    <w:rsid w:val="00BD099C"/>
    <w:rsid w:val="00BD0B2D"/>
    <w:rsid w:val="00BD0B97"/>
    <w:rsid w:val="00BD0CF1"/>
    <w:rsid w:val="00BD0D37"/>
    <w:rsid w:val="00BD108A"/>
    <w:rsid w:val="00BD13CB"/>
    <w:rsid w:val="00BD1488"/>
    <w:rsid w:val="00BD15DC"/>
    <w:rsid w:val="00BD1610"/>
    <w:rsid w:val="00BD18BA"/>
    <w:rsid w:val="00BD1908"/>
    <w:rsid w:val="00BD1A8A"/>
    <w:rsid w:val="00BD1CF1"/>
    <w:rsid w:val="00BD1F6D"/>
    <w:rsid w:val="00BD2482"/>
    <w:rsid w:val="00BD2488"/>
    <w:rsid w:val="00BD249F"/>
    <w:rsid w:val="00BD2516"/>
    <w:rsid w:val="00BD30BD"/>
    <w:rsid w:val="00BD3100"/>
    <w:rsid w:val="00BD348C"/>
    <w:rsid w:val="00BD38AF"/>
    <w:rsid w:val="00BD3958"/>
    <w:rsid w:val="00BD3BF0"/>
    <w:rsid w:val="00BD3C43"/>
    <w:rsid w:val="00BD3C60"/>
    <w:rsid w:val="00BD3D46"/>
    <w:rsid w:val="00BD3E81"/>
    <w:rsid w:val="00BD403F"/>
    <w:rsid w:val="00BD4263"/>
    <w:rsid w:val="00BD42B4"/>
    <w:rsid w:val="00BD42E4"/>
    <w:rsid w:val="00BD437A"/>
    <w:rsid w:val="00BD4411"/>
    <w:rsid w:val="00BD4898"/>
    <w:rsid w:val="00BD4A7D"/>
    <w:rsid w:val="00BD4AB9"/>
    <w:rsid w:val="00BD4B51"/>
    <w:rsid w:val="00BD4C43"/>
    <w:rsid w:val="00BD4CA6"/>
    <w:rsid w:val="00BD4D0E"/>
    <w:rsid w:val="00BD4DFF"/>
    <w:rsid w:val="00BD4E56"/>
    <w:rsid w:val="00BD5201"/>
    <w:rsid w:val="00BD52E6"/>
    <w:rsid w:val="00BD5477"/>
    <w:rsid w:val="00BD5863"/>
    <w:rsid w:val="00BD5951"/>
    <w:rsid w:val="00BD5A21"/>
    <w:rsid w:val="00BD5A36"/>
    <w:rsid w:val="00BD5AE4"/>
    <w:rsid w:val="00BD5B9B"/>
    <w:rsid w:val="00BD6020"/>
    <w:rsid w:val="00BD6023"/>
    <w:rsid w:val="00BD6037"/>
    <w:rsid w:val="00BD631F"/>
    <w:rsid w:val="00BD63A4"/>
    <w:rsid w:val="00BD6416"/>
    <w:rsid w:val="00BD6477"/>
    <w:rsid w:val="00BD6510"/>
    <w:rsid w:val="00BD697D"/>
    <w:rsid w:val="00BD69C6"/>
    <w:rsid w:val="00BD6B1E"/>
    <w:rsid w:val="00BD6CEF"/>
    <w:rsid w:val="00BD6D33"/>
    <w:rsid w:val="00BD6E35"/>
    <w:rsid w:val="00BD6F0A"/>
    <w:rsid w:val="00BD6F3C"/>
    <w:rsid w:val="00BD6F59"/>
    <w:rsid w:val="00BD728C"/>
    <w:rsid w:val="00BD72D2"/>
    <w:rsid w:val="00BD73CB"/>
    <w:rsid w:val="00BD768E"/>
    <w:rsid w:val="00BD7699"/>
    <w:rsid w:val="00BD769B"/>
    <w:rsid w:val="00BD76A7"/>
    <w:rsid w:val="00BD76F4"/>
    <w:rsid w:val="00BD772D"/>
    <w:rsid w:val="00BD794C"/>
    <w:rsid w:val="00BD7A17"/>
    <w:rsid w:val="00BD7ADD"/>
    <w:rsid w:val="00BD7B0A"/>
    <w:rsid w:val="00BD7BB1"/>
    <w:rsid w:val="00BD7D95"/>
    <w:rsid w:val="00BE00AE"/>
    <w:rsid w:val="00BE04A8"/>
    <w:rsid w:val="00BE04DA"/>
    <w:rsid w:val="00BE063A"/>
    <w:rsid w:val="00BE069E"/>
    <w:rsid w:val="00BE0715"/>
    <w:rsid w:val="00BE083D"/>
    <w:rsid w:val="00BE0940"/>
    <w:rsid w:val="00BE0CBF"/>
    <w:rsid w:val="00BE1166"/>
    <w:rsid w:val="00BE13CE"/>
    <w:rsid w:val="00BE157F"/>
    <w:rsid w:val="00BE15F1"/>
    <w:rsid w:val="00BE163A"/>
    <w:rsid w:val="00BE16D5"/>
    <w:rsid w:val="00BE176D"/>
    <w:rsid w:val="00BE17DC"/>
    <w:rsid w:val="00BE181A"/>
    <w:rsid w:val="00BE1842"/>
    <w:rsid w:val="00BE1879"/>
    <w:rsid w:val="00BE192A"/>
    <w:rsid w:val="00BE1C40"/>
    <w:rsid w:val="00BE1C76"/>
    <w:rsid w:val="00BE1CF7"/>
    <w:rsid w:val="00BE223A"/>
    <w:rsid w:val="00BE2560"/>
    <w:rsid w:val="00BE26EB"/>
    <w:rsid w:val="00BE2717"/>
    <w:rsid w:val="00BE2728"/>
    <w:rsid w:val="00BE285D"/>
    <w:rsid w:val="00BE28FF"/>
    <w:rsid w:val="00BE295B"/>
    <w:rsid w:val="00BE29FA"/>
    <w:rsid w:val="00BE2A77"/>
    <w:rsid w:val="00BE2F44"/>
    <w:rsid w:val="00BE3208"/>
    <w:rsid w:val="00BE32A4"/>
    <w:rsid w:val="00BE32E3"/>
    <w:rsid w:val="00BE33F1"/>
    <w:rsid w:val="00BE35C2"/>
    <w:rsid w:val="00BE3602"/>
    <w:rsid w:val="00BE368E"/>
    <w:rsid w:val="00BE374B"/>
    <w:rsid w:val="00BE37B4"/>
    <w:rsid w:val="00BE381D"/>
    <w:rsid w:val="00BE3C81"/>
    <w:rsid w:val="00BE3EAF"/>
    <w:rsid w:val="00BE4024"/>
    <w:rsid w:val="00BE411C"/>
    <w:rsid w:val="00BE4220"/>
    <w:rsid w:val="00BE4343"/>
    <w:rsid w:val="00BE43D4"/>
    <w:rsid w:val="00BE4599"/>
    <w:rsid w:val="00BE48B3"/>
    <w:rsid w:val="00BE48E3"/>
    <w:rsid w:val="00BE495A"/>
    <w:rsid w:val="00BE495D"/>
    <w:rsid w:val="00BE4A50"/>
    <w:rsid w:val="00BE4AC1"/>
    <w:rsid w:val="00BE4B22"/>
    <w:rsid w:val="00BE4C3E"/>
    <w:rsid w:val="00BE4C5C"/>
    <w:rsid w:val="00BE4FBC"/>
    <w:rsid w:val="00BE4FD7"/>
    <w:rsid w:val="00BE50A1"/>
    <w:rsid w:val="00BE5179"/>
    <w:rsid w:val="00BE51D6"/>
    <w:rsid w:val="00BE51DC"/>
    <w:rsid w:val="00BE5270"/>
    <w:rsid w:val="00BE52F3"/>
    <w:rsid w:val="00BE5321"/>
    <w:rsid w:val="00BE535A"/>
    <w:rsid w:val="00BE53F5"/>
    <w:rsid w:val="00BE5486"/>
    <w:rsid w:val="00BE562A"/>
    <w:rsid w:val="00BE5697"/>
    <w:rsid w:val="00BE5725"/>
    <w:rsid w:val="00BE57FC"/>
    <w:rsid w:val="00BE5843"/>
    <w:rsid w:val="00BE591F"/>
    <w:rsid w:val="00BE5BD9"/>
    <w:rsid w:val="00BE5C0C"/>
    <w:rsid w:val="00BE5F02"/>
    <w:rsid w:val="00BE5FA3"/>
    <w:rsid w:val="00BE6127"/>
    <w:rsid w:val="00BE6509"/>
    <w:rsid w:val="00BE6525"/>
    <w:rsid w:val="00BE657A"/>
    <w:rsid w:val="00BE6735"/>
    <w:rsid w:val="00BE6826"/>
    <w:rsid w:val="00BE6959"/>
    <w:rsid w:val="00BE69A9"/>
    <w:rsid w:val="00BE6AE4"/>
    <w:rsid w:val="00BE6D2F"/>
    <w:rsid w:val="00BE6DDB"/>
    <w:rsid w:val="00BE6EA8"/>
    <w:rsid w:val="00BE72CE"/>
    <w:rsid w:val="00BE73FF"/>
    <w:rsid w:val="00BE7565"/>
    <w:rsid w:val="00BE756B"/>
    <w:rsid w:val="00BE76B9"/>
    <w:rsid w:val="00BE79EB"/>
    <w:rsid w:val="00BE7B45"/>
    <w:rsid w:val="00BE7BEE"/>
    <w:rsid w:val="00BE7CBC"/>
    <w:rsid w:val="00BE7D83"/>
    <w:rsid w:val="00BE7E4F"/>
    <w:rsid w:val="00BE7EF8"/>
    <w:rsid w:val="00BE7F3B"/>
    <w:rsid w:val="00BF0053"/>
    <w:rsid w:val="00BF00EE"/>
    <w:rsid w:val="00BF0124"/>
    <w:rsid w:val="00BF0225"/>
    <w:rsid w:val="00BF027C"/>
    <w:rsid w:val="00BF02A3"/>
    <w:rsid w:val="00BF043E"/>
    <w:rsid w:val="00BF06EA"/>
    <w:rsid w:val="00BF08CA"/>
    <w:rsid w:val="00BF0A5C"/>
    <w:rsid w:val="00BF0AB9"/>
    <w:rsid w:val="00BF0B6A"/>
    <w:rsid w:val="00BF0B89"/>
    <w:rsid w:val="00BF0BC5"/>
    <w:rsid w:val="00BF0BF6"/>
    <w:rsid w:val="00BF0C58"/>
    <w:rsid w:val="00BF0E24"/>
    <w:rsid w:val="00BF1022"/>
    <w:rsid w:val="00BF1194"/>
    <w:rsid w:val="00BF1868"/>
    <w:rsid w:val="00BF1915"/>
    <w:rsid w:val="00BF1ABB"/>
    <w:rsid w:val="00BF1BBC"/>
    <w:rsid w:val="00BF1DE4"/>
    <w:rsid w:val="00BF1E94"/>
    <w:rsid w:val="00BF1EEA"/>
    <w:rsid w:val="00BF1F6D"/>
    <w:rsid w:val="00BF1FDF"/>
    <w:rsid w:val="00BF201A"/>
    <w:rsid w:val="00BF2026"/>
    <w:rsid w:val="00BF2557"/>
    <w:rsid w:val="00BF28B2"/>
    <w:rsid w:val="00BF292F"/>
    <w:rsid w:val="00BF2BA5"/>
    <w:rsid w:val="00BF2DCC"/>
    <w:rsid w:val="00BF2E2E"/>
    <w:rsid w:val="00BF3275"/>
    <w:rsid w:val="00BF3370"/>
    <w:rsid w:val="00BF361F"/>
    <w:rsid w:val="00BF368B"/>
    <w:rsid w:val="00BF3818"/>
    <w:rsid w:val="00BF3AB2"/>
    <w:rsid w:val="00BF3D1A"/>
    <w:rsid w:val="00BF3D46"/>
    <w:rsid w:val="00BF3EDB"/>
    <w:rsid w:val="00BF3F4F"/>
    <w:rsid w:val="00BF3F7A"/>
    <w:rsid w:val="00BF4048"/>
    <w:rsid w:val="00BF426F"/>
    <w:rsid w:val="00BF4328"/>
    <w:rsid w:val="00BF437C"/>
    <w:rsid w:val="00BF438E"/>
    <w:rsid w:val="00BF444A"/>
    <w:rsid w:val="00BF4661"/>
    <w:rsid w:val="00BF4694"/>
    <w:rsid w:val="00BF4A1D"/>
    <w:rsid w:val="00BF4C3D"/>
    <w:rsid w:val="00BF4C89"/>
    <w:rsid w:val="00BF4CDF"/>
    <w:rsid w:val="00BF4E82"/>
    <w:rsid w:val="00BF5149"/>
    <w:rsid w:val="00BF538B"/>
    <w:rsid w:val="00BF5573"/>
    <w:rsid w:val="00BF564C"/>
    <w:rsid w:val="00BF5A4D"/>
    <w:rsid w:val="00BF5AB7"/>
    <w:rsid w:val="00BF5B89"/>
    <w:rsid w:val="00BF5BC2"/>
    <w:rsid w:val="00BF5CC4"/>
    <w:rsid w:val="00BF5EA5"/>
    <w:rsid w:val="00BF5EDC"/>
    <w:rsid w:val="00BF5F81"/>
    <w:rsid w:val="00BF609B"/>
    <w:rsid w:val="00BF62D5"/>
    <w:rsid w:val="00BF6606"/>
    <w:rsid w:val="00BF669D"/>
    <w:rsid w:val="00BF6788"/>
    <w:rsid w:val="00BF6988"/>
    <w:rsid w:val="00BF6A85"/>
    <w:rsid w:val="00BF6B05"/>
    <w:rsid w:val="00BF6E2E"/>
    <w:rsid w:val="00BF6F87"/>
    <w:rsid w:val="00BF71A9"/>
    <w:rsid w:val="00BF7215"/>
    <w:rsid w:val="00BF724D"/>
    <w:rsid w:val="00BF72D2"/>
    <w:rsid w:val="00BF731B"/>
    <w:rsid w:val="00BF7686"/>
    <w:rsid w:val="00BF77A3"/>
    <w:rsid w:val="00BF77B4"/>
    <w:rsid w:val="00BF77F1"/>
    <w:rsid w:val="00BF7821"/>
    <w:rsid w:val="00BF790D"/>
    <w:rsid w:val="00BF7AF0"/>
    <w:rsid w:val="00BF7B15"/>
    <w:rsid w:val="00BF7B55"/>
    <w:rsid w:val="00BF7BAB"/>
    <w:rsid w:val="00BF7CF4"/>
    <w:rsid w:val="00C00049"/>
    <w:rsid w:val="00C002D3"/>
    <w:rsid w:val="00C0038C"/>
    <w:rsid w:val="00C003C7"/>
    <w:rsid w:val="00C003D3"/>
    <w:rsid w:val="00C0060B"/>
    <w:rsid w:val="00C00A8D"/>
    <w:rsid w:val="00C00ECE"/>
    <w:rsid w:val="00C00EF7"/>
    <w:rsid w:val="00C00F27"/>
    <w:rsid w:val="00C00F94"/>
    <w:rsid w:val="00C010F2"/>
    <w:rsid w:val="00C0116C"/>
    <w:rsid w:val="00C01224"/>
    <w:rsid w:val="00C0136B"/>
    <w:rsid w:val="00C013E4"/>
    <w:rsid w:val="00C01557"/>
    <w:rsid w:val="00C01780"/>
    <w:rsid w:val="00C01925"/>
    <w:rsid w:val="00C01B4B"/>
    <w:rsid w:val="00C01DD8"/>
    <w:rsid w:val="00C01FEC"/>
    <w:rsid w:val="00C022C3"/>
    <w:rsid w:val="00C024AB"/>
    <w:rsid w:val="00C02633"/>
    <w:rsid w:val="00C02733"/>
    <w:rsid w:val="00C02735"/>
    <w:rsid w:val="00C02932"/>
    <w:rsid w:val="00C029E5"/>
    <w:rsid w:val="00C02A84"/>
    <w:rsid w:val="00C02A96"/>
    <w:rsid w:val="00C02B35"/>
    <w:rsid w:val="00C02C4A"/>
    <w:rsid w:val="00C02CB4"/>
    <w:rsid w:val="00C02CC4"/>
    <w:rsid w:val="00C02DF1"/>
    <w:rsid w:val="00C02E92"/>
    <w:rsid w:val="00C03267"/>
    <w:rsid w:val="00C033F9"/>
    <w:rsid w:val="00C034E6"/>
    <w:rsid w:val="00C037C0"/>
    <w:rsid w:val="00C039BE"/>
    <w:rsid w:val="00C03A05"/>
    <w:rsid w:val="00C03AA1"/>
    <w:rsid w:val="00C03AD8"/>
    <w:rsid w:val="00C03B8F"/>
    <w:rsid w:val="00C03D44"/>
    <w:rsid w:val="00C04025"/>
    <w:rsid w:val="00C041D5"/>
    <w:rsid w:val="00C042E6"/>
    <w:rsid w:val="00C0467B"/>
    <w:rsid w:val="00C04702"/>
    <w:rsid w:val="00C0477A"/>
    <w:rsid w:val="00C047F0"/>
    <w:rsid w:val="00C04800"/>
    <w:rsid w:val="00C0486E"/>
    <w:rsid w:val="00C04ABA"/>
    <w:rsid w:val="00C0515C"/>
    <w:rsid w:val="00C051C4"/>
    <w:rsid w:val="00C051FC"/>
    <w:rsid w:val="00C0530F"/>
    <w:rsid w:val="00C054C7"/>
    <w:rsid w:val="00C054DE"/>
    <w:rsid w:val="00C0555C"/>
    <w:rsid w:val="00C05744"/>
    <w:rsid w:val="00C05885"/>
    <w:rsid w:val="00C0588C"/>
    <w:rsid w:val="00C058FB"/>
    <w:rsid w:val="00C05A59"/>
    <w:rsid w:val="00C05D45"/>
    <w:rsid w:val="00C05FCB"/>
    <w:rsid w:val="00C0608C"/>
    <w:rsid w:val="00C06153"/>
    <w:rsid w:val="00C062A1"/>
    <w:rsid w:val="00C063D3"/>
    <w:rsid w:val="00C064DB"/>
    <w:rsid w:val="00C06818"/>
    <w:rsid w:val="00C06963"/>
    <w:rsid w:val="00C06A56"/>
    <w:rsid w:val="00C06D72"/>
    <w:rsid w:val="00C06DA4"/>
    <w:rsid w:val="00C06F8C"/>
    <w:rsid w:val="00C070AB"/>
    <w:rsid w:val="00C0729C"/>
    <w:rsid w:val="00C0743A"/>
    <w:rsid w:val="00C07458"/>
    <w:rsid w:val="00C075A6"/>
    <w:rsid w:val="00C075F5"/>
    <w:rsid w:val="00C0794B"/>
    <w:rsid w:val="00C079AE"/>
    <w:rsid w:val="00C079E3"/>
    <w:rsid w:val="00C07A12"/>
    <w:rsid w:val="00C07AAD"/>
    <w:rsid w:val="00C07C1C"/>
    <w:rsid w:val="00C10221"/>
    <w:rsid w:val="00C103B2"/>
    <w:rsid w:val="00C10482"/>
    <w:rsid w:val="00C1049B"/>
    <w:rsid w:val="00C1063E"/>
    <w:rsid w:val="00C107B6"/>
    <w:rsid w:val="00C10DD0"/>
    <w:rsid w:val="00C10F91"/>
    <w:rsid w:val="00C110BD"/>
    <w:rsid w:val="00C112D7"/>
    <w:rsid w:val="00C1138A"/>
    <w:rsid w:val="00C118D3"/>
    <w:rsid w:val="00C118F7"/>
    <w:rsid w:val="00C1193C"/>
    <w:rsid w:val="00C11BA8"/>
    <w:rsid w:val="00C11CAC"/>
    <w:rsid w:val="00C11D1D"/>
    <w:rsid w:val="00C11E81"/>
    <w:rsid w:val="00C11FBE"/>
    <w:rsid w:val="00C1210D"/>
    <w:rsid w:val="00C121A6"/>
    <w:rsid w:val="00C121AF"/>
    <w:rsid w:val="00C121B2"/>
    <w:rsid w:val="00C122BF"/>
    <w:rsid w:val="00C123C4"/>
    <w:rsid w:val="00C12413"/>
    <w:rsid w:val="00C12559"/>
    <w:rsid w:val="00C125A8"/>
    <w:rsid w:val="00C128B3"/>
    <w:rsid w:val="00C1295D"/>
    <w:rsid w:val="00C12CEF"/>
    <w:rsid w:val="00C130AA"/>
    <w:rsid w:val="00C13123"/>
    <w:rsid w:val="00C1312A"/>
    <w:rsid w:val="00C131DE"/>
    <w:rsid w:val="00C13231"/>
    <w:rsid w:val="00C13249"/>
    <w:rsid w:val="00C13268"/>
    <w:rsid w:val="00C13431"/>
    <w:rsid w:val="00C13438"/>
    <w:rsid w:val="00C134D3"/>
    <w:rsid w:val="00C13534"/>
    <w:rsid w:val="00C13737"/>
    <w:rsid w:val="00C13897"/>
    <w:rsid w:val="00C138EB"/>
    <w:rsid w:val="00C1396C"/>
    <w:rsid w:val="00C13C47"/>
    <w:rsid w:val="00C13D99"/>
    <w:rsid w:val="00C13E18"/>
    <w:rsid w:val="00C13E49"/>
    <w:rsid w:val="00C13E5D"/>
    <w:rsid w:val="00C13FB3"/>
    <w:rsid w:val="00C140E0"/>
    <w:rsid w:val="00C14329"/>
    <w:rsid w:val="00C1439A"/>
    <w:rsid w:val="00C14876"/>
    <w:rsid w:val="00C14948"/>
    <w:rsid w:val="00C14A49"/>
    <w:rsid w:val="00C14A97"/>
    <w:rsid w:val="00C14B27"/>
    <w:rsid w:val="00C14C88"/>
    <w:rsid w:val="00C14D21"/>
    <w:rsid w:val="00C14DBB"/>
    <w:rsid w:val="00C150D6"/>
    <w:rsid w:val="00C151A2"/>
    <w:rsid w:val="00C151E9"/>
    <w:rsid w:val="00C15338"/>
    <w:rsid w:val="00C15474"/>
    <w:rsid w:val="00C154EA"/>
    <w:rsid w:val="00C15502"/>
    <w:rsid w:val="00C15782"/>
    <w:rsid w:val="00C157A4"/>
    <w:rsid w:val="00C157AD"/>
    <w:rsid w:val="00C157CE"/>
    <w:rsid w:val="00C157D6"/>
    <w:rsid w:val="00C157F9"/>
    <w:rsid w:val="00C1593C"/>
    <w:rsid w:val="00C1594D"/>
    <w:rsid w:val="00C15A95"/>
    <w:rsid w:val="00C15B1E"/>
    <w:rsid w:val="00C15BE1"/>
    <w:rsid w:val="00C15BF9"/>
    <w:rsid w:val="00C15C56"/>
    <w:rsid w:val="00C15CFE"/>
    <w:rsid w:val="00C15D32"/>
    <w:rsid w:val="00C15D54"/>
    <w:rsid w:val="00C15E5A"/>
    <w:rsid w:val="00C1607D"/>
    <w:rsid w:val="00C1619E"/>
    <w:rsid w:val="00C16251"/>
    <w:rsid w:val="00C1642E"/>
    <w:rsid w:val="00C16558"/>
    <w:rsid w:val="00C1675E"/>
    <w:rsid w:val="00C167E8"/>
    <w:rsid w:val="00C1682F"/>
    <w:rsid w:val="00C168DF"/>
    <w:rsid w:val="00C16BAB"/>
    <w:rsid w:val="00C16DD2"/>
    <w:rsid w:val="00C170C2"/>
    <w:rsid w:val="00C17150"/>
    <w:rsid w:val="00C17385"/>
    <w:rsid w:val="00C17BAB"/>
    <w:rsid w:val="00C17CE1"/>
    <w:rsid w:val="00C17FA3"/>
    <w:rsid w:val="00C20078"/>
    <w:rsid w:val="00C200CB"/>
    <w:rsid w:val="00C2033A"/>
    <w:rsid w:val="00C20351"/>
    <w:rsid w:val="00C20406"/>
    <w:rsid w:val="00C20523"/>
    <w:rsid w:val="00C20540"/>
    <w:rsid w:val="00C20606"/>
    <w:rsid w:val="00C206AD"/>
    <w:rsid w:val="00C20733"/>
    <w:rsid w:val="00C20C51"/>
    <w:rsid w:val="00C210A7"/>
    <w:rsid w:val="00C21332"/>
    <w:rsid w:val="00C214AA"/>
    <w:rsid w:val="00C21B80"/>
    <w:rsid w:val="00C21B87"/>
    <w:rsid w:val="00C21F83"/>
    <w:rsid w:val="00C223DC"/>
    <w:rsid w:val="00C224B1"/>
    <w:rsid w:val="00C225A6"/>
    <w:rsid w:val="00C2260E"/>
    <w:rsid w:val="00C226CB"/>
    <w:rsid w:val="00C228FD"/>
    <w:rsid w:val="00C22929"/>
    <w:rsid w:val="00C229D8"/>
    <w:rsid w:val="00C22B57"/>
    <w:rsid w:val="00C22C83"/>
    <w:rsid w:val="00C22FEB"/>
    <w:rsid w:val="00C231C2"/>
    <w:rsid w:val="00C23304"/>
    <w:rsid w:val="00C234F2"/>
    <w:rsid w:val="00C2361D"/>
    <w:rsid w:val="00C2365F"/>
    <w:rsid w:val="00C2366A"/>
    <w:rsid w:val="00C238BD"/>
    <w:rsid w:val="00C23987"/>
    <w:rsid w:val="00C23A8E"/>
    <w:rsid w:val="00C23B42"/>
    <w:rsid w:val="00C23E8D"/>
    <w:rsid w:val="00C240C3"/>
    <w:rsid w:val="00C24687"/>
    <w:rsid w:val="00C246C7"/>
    <w:rsid w:val="00C2480A"/>
    <w:rsid w:val="00C24924"/>
    <w:rsid w:val="00C2498E"/>
    <w:rsid w:val="00C24F3C"/>
    <w:rsid w:val="00C25018"/>
    <w:rsid w:val="00C2522F"/>
    <w:rsid w:val="00C25391"/>
    <w:rsid w:val="00C253EC"/>
    <w:rsid w:val="00C2544E"/>
    <w:rsid w:val="00C254B6"/>
    <w:rsid w:val="00C256EA"/>
    <w:rsid w:val="00C25977"/>
    <w:rsid w:val="00C25E46"/>
    <w:rsid w:val="00C25E53"/>
    <w:rsid w:val="00C25E89"/>
    <w:rsid w:val="00C25FDF"/>
    <w:rsid w:val="00C26050"/>
    <w:rsid w:val="00C2605C"/>
    <w:rsid w:val="00C26079"/>
    <w:rsid w:val="00C2607F"/>
    <w:rsid w:val="00C263F5"/>
    <w:rsid w:val="00C26466"/>
    <w:rsid w:val="00C264F7"/>
    <w:rsid w:val="00C26625"/>
    <w:rsid w:val="00C26651"/>
    <w:rsid w:val="00C266E0"/>
    <w:rsid w:val="00C26744"/>
    <w:rsid w:val="00C268B3"/>
    <w:rsid w:val="00C269A9"/>
    <w:rsid w:val="00C26B40"/>
    <w:rsid w:val="00C26CB5"/>
    <w:rsid w:val="00C26CE8"/>
    <w:rsid w:val="00C26D9B"/>
    <w:rsid w:val="00C26FB5"/>
    <w:rsid w:val="00C27090"/>
    <w:rsid w:val="00C27107"/>
    <w:rsid w:val="00C27173"/>
    <w:rsid w:val="00C272BD"/>
    <w:rsid w:val="00C273C5"/>
    <w:rsid w:val="00C2740A"/>
    <w:rsid w:val="00C27492"/>
    <w:rsid w:val="00C27526"/>
    <w:rsid w:val="00C276AF"/>
    <w:rsid w:val="00C276CC"/>
    <w:rsid w:val="00C276E8"/>
    <w:rsid w:val="00C27764"/>
    <w:rsid w:val="00C2786E"/>
    <w:rsid w:val="00C27A6B"/>
    <w:rsid w:val="00C27BA7"/>
    <w:rsid w:val="00C27D1B"/>
    <w:rsid w:val="00C27F8A"/>
    <w:rsid w:val="00C27F8B"/>
    <w:rsid w:val="00C300BB"/>
    <w:rsid w:val="00C301B6"/>
    <w:rsid w:val="00C302D9"/>
    <w:rsid w:val="00C3053B"/>
    <w:rsid w:val="00C306FA"/>
    <w:rsid w:val="00C30772"/>
    <w:rsid w:val="00C30854"/>
    <w:rsid w:val="00C308E5"/>
    <w:rsid w:val="00C30A50"/>
    <w:rsid w:val="00C30B1A"/>
    <w:rsid w:val="00C30B9B"/>
    <w:rsid w:val="00C30C88"/>
    <w:rsid w:val="00C30CAE"/>
    <w:rsid w:val="00C30D14"/>
    <w:rsid w:val="00C30D2C"/>
    <w:rsid w:val="00C30DD6"/>
    <w:rsid w:val="00C30EB3"/>
    <w:rsid w:val="00C30F62"/>
    <w:rsid w:val="00C31153"/>
    <w:rsid w:val="00C315D2"/>
    <w:rsid w:val="00C31643"/>
    <w:rsid w:val="00C3178D"/>
    <w:rsid w:val="00C31C6F"/>
    <w:rsid w:val="00C32065"/>
    <w:rsid w:val="00C3228D"/>
    <w:rsid w:val="00C32330"/>
    <w:rsid w:val="00C323B3"/>
    <w:rsid w:val="00C325DD"/>
    <w:rsid w:val="00C32962"/>
    <w:rsid w:val="00C32CA3"/>
    <w:rsid w:val="00C32EDB"/>
    <w:rsid w:val="00C32FC5"/>
    <w:rsid w:val="00C33088"/>
    <w:rsid w:val="00C330DD"/>
    <w:rsid w:val="00C3319D"/>
    <w:rsid w:val="00C333DC"/>
    <w:rsid w:val="00C33583"/>
    <w:rsid w:val="00C335EA"/>
    <w:rsid w:val="00C3360A"/>
    <w:rsid w:val="00C33AEB"/>
    <w:rsid w:val="00C33FDE"/>
    <w:rsid w:val="00C3413B"/>
    <w:rsid w:val="00C34148"/>
    <w:rsid w:val="00C341A5"/>
    <w:rsid w:val="00C342D4"/>
    <w:rsid w:val="00C3434A"/>
    <w:rsid w:val="00C3438A"/>
    <w:rsid w:val="00C343F4"/>
    <w:rsid w:val="00C3494C"/>
    <w:rsid w:val="00C34CCF"/>
    <w:rsid w:val="00C350C7"/>
    <w:rsid w:val="00C351A4"/>
    <w:rsid w:val="00C35348"/>
    <w:rsid w:val="00C35361"/>
    <w:rsid w:val="00C35411"/>
    <w:rsid w:val="00C35534"/>
    <w:rsid w:val="00C35673"/>
    <w:rsid w:val="00C356D4"/>
    <w:rsid w:val="00C3571F"/>
    <w:rsid w:val="00C35BEE"/>
    <w:rsid w:val="00C35D09"/>
    <w:rsid w:val="00C36057"/>
    <w:rsid w:val="00C36315"/>
    <w:rsid w:val="00C36602"/>
    <w:rsid w:val="00C36622"/>
    <w:rsid w:val="00C368FC"/>
    <w:rsid w:val="00C36B4C"/>
    <w:rsid w:val="00C36B6D"/>
    <w:rsid w:val="00C36BFA"/>
    <w:rsid w:val="00C36C5F"/>
    <w:rsid w:val="00C36DC1"/>
    <w:rsid w:val="00C36E2A"/>
    <w:rsid w:val="00C36F0E"/>
    <w:rsid w:val="00C3727F"/>
    <w:rsid w:val="00C372C1"/>
    <w:rsid w:val="00C37555"/>
    <w:rsid w:val="00C376E6"/>
    <w:rsid w:val="00C378DE"/>
    <w:rsid w:val="00C37C70"/>
    <w:rsid w:val="00C37CF1"/>
    <w:rsid w:val="00C37D65"/>
    <w:rsid w:val="00C37E1A"/>
    <w:rsid w:val="00C37EA0"/>
    <w:rsid w:val="00C37F2F"/>
    <w:rsid w:val="00C4023A"/>
    <w:rsid w:val="00C40588"/>
    <w:rsid w:val="00C40679"/>
    <w:rsid w:val="00C4075C"/>
    <w:rsid w:val="00C4082C"/>
    <w:rsid w:val="00C4084B"/>
    <w:rsid w:val="00C40A62"/>
    <w:rsid w:val="00C40BCA"/>
    <w:rsid w:val="00C4103D"/>
    <w:rsid w:val="00C41043"/>
    <w:rsid w:val="00C4107A"/>
    <w:rsid w:val="00C411AC"/>
    <w:rsid w:val="00C412B6"/>
    <w:rsid w:val="00C413B9"/>
    <w:rsid w:val="00C41608"/>
    <w:rsid w:val="00C416A0"/>
    <w:rsid w:val="00C41702"/>
    <w:rsid w:val="00C41812"/>
    <w:rsid w:val="00C41824"/>
    <w:rsid w:val="00C4187C"/>
    <w:rsid w:val="00C41A5A"/>
    <w:rsid w:val="00C4220E"/>
    <w:rsid w:val="00C42224"/>
    <w:rsid w:val="00C423B6"/>
    <w:rsid w:val="00C424FF"/>
    <w:rsid w:val="00C42803"/>
    <w:rsid w:val="00C431F4"/>
    <w:rsid w:val="00C43218"/>
    <w:rsid w:val="00C43430"/>
    <w:rsid w:val="00C436FA"/>
    <w:rsid w:val="00C438F5"/>
    <w:rsid w:val="00C4399E"/>
    <w:rsid w:val="00C43A76"/>
    <w:rsid w:val="00C43B14"/>
    <w:rsid w:val="00C43B76"/>
    <w:rsid w:val="00C43D33"/>
    <w:rsid w:val="00C44018"/>
    <w:rsid w:val="00C44294"/>
    <w:rsid w:val="00C44753"/>
    <w:rsid w:val="00C44755"/>
    <w:rsid w:val="00C4489D"/>
    <w:rsid w:val="00C4494A"/>
    <w:rsid w:val="00C44A35"/>
    <w:rsid w:val="00C44E4C"/>
    <w:rsid w:val="00C44F89"/>
    <w:rsid w:val="00C45153"/>
    <w:rsid w:val="00C451B8"/>
    <w:rsid w:val="00C451BA"/>
    <w:rsid w:val="00C452EE"/>
    <w:rsid w:val="00C45373"/>
    <w:rsid w:val="00C4549F"/>
    <w:rsid w:val="00C4550A"/>
    <w:rsid w:val="00C457C3"/>
    <w:rsid w:val="00C45B31"/>
    <w:rsid w:val="00C45B51"/>
    <w:rsid w:val="00C45B99"/>
    <w:rsid w:val="00C45D3B"/>
    <w:rsid w:val="00C45E1A"/>
    <w:rsid w:val="00C45E34"/>
    <w:rsid w:val="00C460EF"/>
    <w:rsid w:val="00C4614A"/>
    <w:rsid w:val="00C464B0"/>
    <w:rsid w:val="00C464F6"/>
    <w:rsid w:val="00C4672E"/>
    <w:rsid w:val="00C467A5"/>
    <w:rsid w:val="00C467E8"/>
    <w:rsid w:val="00C469B2"/>
    <w:rsid w:val="00C46A73"/>
    <w:rsid w:val="00C46A8B"/>
    <w:rsid w:val="00C46B71"/>
    <w:rsid w:val="00C46DDE"/>
    <w:rsid w:val="00C46E6B"/>
    <w:rsid w:val="00C46FCF"/>
    <w:rsid w:val="00C47396"/>
    <w:rsid w:val="00C473DB"/>
    <w:rsid w:val="00C474AA"/>
    <w:rsid w:val="00C477B2"/>
    <w:rsid w:val="00C477D5"/>
    <w:rsid w:val="00C47B9E"/>
    <w:rsid w:val="00C47BAF"/>
    <w:rsid w:val="00C47EAA"/>
    <w:rsid w:val="00C50276"/>
    <w:rsid w:val="00C50290"/>
    <w:rsid w:val="00C5032E"/>
    <w:rsid w:val="00C5039F"/>
    <w:rsid w:val="00C5040F"/>
    <w:rsid w:val="00C504CB"/>
    <w:rsid w:val="00C5050D"/>
    <w:rsid w:val="00C50564"/>
    <w:rsid w:val="00C50635"/>
    <w:rsid w:val="00C507CB"/>
    <w:rsid w:val="00C509DD"/>
    <w:rsid w:val="00C50A63"/>
    <w:rsid w:val="00C50B0F"/>
    <w:rsid w:val="00C50B2B"/>
    <w:rsid w:val="00C50B3F"/>
    <w:rsid w:val="00C50BBE"/>
    <w:rsid w:val="00C50D18"/>
    <w:rsid w:val="00C51120"/>
    <w:rsid w:val="00C51252"/>
    <w:rsid w:val="00C512B5"/>
    <w:rsid w:val="00C512EA"/>
    <w:rsid w:val="00C513EF"/>
    <w:rsid w:val="00C5150A"/>
    <w:rsid w:val="00C515D8"/>
    <w:rsid w:val="00C5184A"/>
    <w:rsid w:val="00C51A54"/>
    <w:rsid w:val="00C51B0B"/>
    <w:rsid w:val="00C51E8F"/>
    <w:rsid w:val="00C51FAA"/>
    <w:rsid w:val="00C52028"/>
    <w:rsid w:val="00C52043"/>
    <w:rsid w:val="00C522B9"/>
    <w:rsid w:val="00C522CD"/>
    <w:rsid w:val="00C524F0"/>
    <w:rsid w:val="00C52572"/>
    <w:rsid w:val="00C525BE"/>
    <w:rsid w:val="00C52685"/>
    <w:rsid w:val="00C52777"/>
    <w:rsid w:val="00C52B29"/>
    <w:rsid w:val="00C52BD3"/>
    <w:rsid w:val="00C52D65"/>
    <w:rsid w:val="00C52D99"/>
    <w:rsid w:val="00C52F81"/>
    <w:rsid w:val="00C52FC6"/>
    <w:rsid w:val="00C52FEE"/>
    <w:rsid w:val="00C53196"/>
    <w:rsid w:val="00C533D5"/>
    <w:rsid w:val="00C5363B"/>
    <w:rsid w:val="00C536FE"/>
    <w:rsid w:val="00C53827"/>
    <w:rsid w:val="00C53B9F"/>
    <w:rsid w:val="00C53C01"/>
    <w:rsid w:val="00C53DEA"/>
    <w:rsid w:val="00C5440B"/>
    <w:rsid w:val="00C544C0"/>
    <w:rsid w:val="00C544CE"/>
    <w:rsid w:val="00C5455E"/>
    <w:rsid w:val="00C54BFD"/>
    <w:rsid w:val="00C54DB4"/>
    <w:rsid w:val="00C54DD7"/>
    <w:rsid w:val="00C54DDE"/>
    <w:rsid w:val="00C54F8A"/>
    <w:rsid w:val="00C54FC8"/>
    <w:rsid w:val="00C55011"/>
    <w:rsid w:val="00C552F7"/>
    <w:rsid w:val="00C55435"/>
    <w:rsid w:val="00C55605"/>
    <w:rsid w:val="00C556DD"/>
    <w:rsid w:val="00C55820"/>
    <w:rsid w:val="00C558F0"/>
    <w:rsid w:val="00C55B0D"/>
    <w:rsid w:val="00C55B42"/>
    <w:rsid w:val="00C55B5F"/>
    <w:rsid w:val="00C55B66"/>
    <w:rsid w:val="00C55BA4"/>
    <w:rsid w:val="00C55BD9"/>
    <w:rsid w:val="00C55D1D"/>
    <w:rsid w:val="00C55DC9"/>
    <w:rsid w:val="00C56030"/>
    <w:rsid w:val="00C56120"/>
    <w:rsid w:val="00C561DD"/>
    <w:rsid w:val="00C56313"/>
    <w:rsid w:val="00C5631C"/>
    <w:rsid w:val="00C5644F"/>
    <w:rsid w:val="00C5645C"/>
    <w:rsid w:val="00C564A4"/>
    <w:rsid w:val="00C56846"/>
    <w:rsid w:val="00C56A51"/>
    <w:rsid w:val="00C56C84"/>
    <w:rsid w:val="00C56CCA"/>
    <w:rsid w:val="00C56E37"/>
    <w:rsid w:val="00C56E6C"/>
    <w:rsid w:val="00C575BD"/>
    <w:rsid w:val="00C5774B"/>
    <w:rsid w:val="00C57A05"/>
    <w:rsid w:val="00C57B3E"/>
    <w:rsid w:val="00C57C5B"/>
    <w:rsid w:val="00C57EE7"/>
    <w:rsid w:val="00C60023"/>
    <w:rsid w:val="00C600B1"/>
    <w:rsid w:val="00C600D0"/>
    <w:rsid w:val="00C60182"/>
    <w:rsid w:val="00C60237"/>
    <w:rsid w:val="00C6048E"/>
    <w:rsid w:val="00C604A0"/>
    <w:rsid w:val="00C604AA"/>
    <w:rsid w:val="00C60551"/>
    <w:rsid w:val="00C606A5"/>
    <w:rsid w:val="00C60893"/>
    <w:rsid w:val="00C608C2"/>
    <w:rsid w:val="00C608C5"/>
    <w:rsid w:val="00C60C48"/>
    <w:rsid w:val="00C60F0E"/>
    <w:rsid w:val="00C60F67"/>
    <w:rsid w:val="00C60F7C"/>
    <w:rsid w:val="00C61094"/>
    <w:rsid w:val="00C611C4"/>
    <w:rsid w:val="00C61255"/>
    <w:rsid w:val="00C61398"/>
    <w:rsid w:val="00C614E1"/>
    <w:rsid w:val="00C61B3A"/>
    <w:rsid w:val="00C61CAF"/>
    <w:rsid w:val="00C61D21"/>
    <w:rsid w:val="00C61F29"/>
    <w:rsid w:val="00C620C1"/>
    <w:rsid w:val="00C6214A"/>
    <w:rsid w:val="00C621A7"/>
    <w:rsid w:val="00C6228B"/>
    <w:rsid w:val="00C62604"/>
    <w:rsid w:val="00C62667"/>
    <w:rsid w:val="00C626BC"/>
    <w:rsid w:val="00C6273F"/>
    <w:rsid w:val="00C6284A"/>
    <w:rsid w:val="00C62ACE"/>
    <w:rsid w:val="00C62AEA"/>
    <w:rsid w:val="00C62EEB"/>
    <w:rsid w:val="00C62F12"/>
    <w:rsid w:val="00C62F9A"/>
    <w:rsid w:val="00C62FB2"/>
    <w:rsid w:val="00C63084"/>
    <w:rsid w:val="00C631F4"/>
    <w:rsid w:val="00C63288"/>
    <w:rsid w:val="00C63500"/>
    <w:rsid w:val="00C635C8"/>
    <w:rsid w:val="00C636C9"/>
    <w:rsid w:val="00C63765"/>
    <w:rsid w:val="00C637F5"/>
    <w:rsid w:val="00C63812"/>
    <w:rsid w:val="00C639A5"/>
    <w:rsid w:val="00C63B64"/>
    <w:rsid w:val="00C63B66"/>
    <w:rsid w:val="00C63CE8"/>
    <w:rsid w:val="00C63D17"/>
    <w:rsid w:val="00C63DAD"/>
    <w:rsid w:val="00C63DFE"/>
    <w:rsid w:val="00C63E2B"/>
    <w:rsid w:val="00C63FF7"/>
    <w:rsid w:val="00C641FA"/>
    <w:rsid w:val="00C64204"/>
    <w:rsid w:val="00C642B9"/>
    <w:rsid w:val="00C642BE"/>
    <w:rsid w:val="00C64381"/>
    <w:rsid w:val="00C643DA"/>
    <w:rsid w:val="00C64492"/>
    <w:rsid w:val="00C644E2"/>
    <w:rsid w:val="00C64743"/>
    <w:rsid w:val="00C64885"/>
    <w:rsid w:val="00C648A5"/>
    <w:rsid w:val="00C648DF"/>
    <w:rsid w:val="00C64A68"/>
    <w:rsid w:val="00C64DBA"/>
    <w:rsid w:val="00C650AA"/>
    <w:rsid w:val="00C65226"/>
    <w:rsid w:val="00C6530E"/>
    <w:rsid w:val="00C653ED"/>
    <w:rsid w:val="00C65511"/>
    <w:rsid w:val="00C65581"/>
    <w:rsid w:val="00C65BBB"/>
    <w:rsid w:val="00C65D44"/>
    <w:rsid w:val="00C65E19"/>
    <w:rsid w:val="00C660DE"/>
    <w:rsid w:val="00C66144"/>
    <w:rsid w:val="00C663ED"/>
    <w:rsid w:val="00C66495"/>
    <w:rsid w:val="00C66576"/>
    <w:rsid w:val="00C666A1"/>
    <w:rsid w:val="00C667DB"/>
    <w:rsid w:val="00C66ACC"/>
    <w:rsid w:val="00C66AE3"/>
    <w:rsid w:val="00C66B58"/>
    <w:rsid w:val="00C66BA2"/>
    <w:rsid w:val="00C66BAB"/>
    <w:rsid w:val="00C66E80"/>
    <w:rsid w:val="00C66EDF"/>
    <w:rsid w:val="00C670EC"/>
    <w:rsid w:val="00C671A7"/>
    <w:rsid w:val="00C67261"/>
    <w:rsid w:val="00C6738E"/>
    <w:rsid w:val="00C6745F"/>
    <w:rsid w:val="00C675B6"/>
    <w:rsid w:val="00C67750"/>
    <w:rsid w:val="00C677DD"/>
    <w:rsid w:val="00C678C2"/>
    <w:rsid w:val="00C67BEE"/>
    <w:rsid w:val="00C67C1F"/>
    <w:rsid w:val="00C67C3E"/>
    <w:rsid w:val="00C67F19"/>
    <w:rsid w:val="00C67FA3"/>
    <w:rsid w:val="00C70185"/>
    <w:rsid w:val="00C702AB"/>
    <w:rsid w:val="00C702CB"/>
    <w:rsid w:val="00C703A9"/>
    <w:rsid w:val="00C70414"/>
    <w:rsid w:val="00C70431"/>
    <w:rsid w:val="00C70539"/>
    <w:rsid w:val="00C70638"/>
    <w:rsid w:val="00C70C43"/>
    <w:rsid w:val="00C70D2D"/>
    <w:rsid w:val="00C70D4A"/>
    <w:rsid w:val="00C70DD9"/>
    <w:rsid w:val="00C70FD6"/>
    <w:rsid w:val="00C7117C"/>
    <w:rsid w:val="00C711E8"/>
    <w:rsid w:val="00C713A1"/>
    <w:rsid w:val="00C7141B"/>
    <w:rsid w:val="00C71467"/>
    <w:rsid w:val="00C714A4"/>
    <w:rsid w:val="00C719CA"/>
    <w:rsid w:val="00C719CB"/>
    <w:rsid w:val="00C71A45"/>
    <w:rsid w:val="00C71C45"/>
    <w:rsid w:val="00C71E2B"/>
    <w:rsid w:val="00C71E76"/>
    <w:rsid w:val="00C71F82"/>
    <w:rsid w:val="00C72508"/>
    <w:rsid w:val="00C725AE"/>
    <w:rsid w:val="00C72616"/>
    <w:rsid w:val="00C728B5"/>
    <w:rsid w:val="00C728DC"/>
    <w:rsid w:val="00C72999"/>
    <w:rsid w:val="00C72AA5"/>
    <w:rsid w:val="00C72AF5"/>
    <w:rsid w:val="00C72B6F"/>
    <w:rsid w:val="00C72E05"/>
    <w:rsid w:val="00C73186"/>
    <w:rsid w:val="00C73213"/>
    <w:rsid w:val="00C73369"/>
    <w:rsid w:val="00C734F9"/>
    <w:rsid w:val="00C736A0"/>
    <w:rsid w:val="00C73761"/>
    <w:rsid w:val="00C737F8"/>
    <w:rsid w:val="00C7382D"/>
    <w:rsid w:val="00C73869"/>
    <w:rsid w:val="00C7397B"/>
    <w:rsid w:val="00C73A40"/>
    <w:rsid w:val="00C73BA8"/>
    <w:rsid w:val="00C73BDC"/>
    <w:rsid w:val="00C73C71"/>
    <w:rsid w:val="00C74312"/>
    <w:rsid w:val="00C74368"/>
    <w:rsid w:val="00C743FB"/>
    <w:rsid w:val="00C744D7"/>
    <w:rsid w:val="00C7453E"/>
    <w:rsid w:val="00C74595"/>
    <w:rsid w:val="00C74849"/>
    <w:rsid w:val="00C74955"/>
    <w:rsid w:val="00C74BCE"/>
    <w:rsid w:val="00C74C65"/>
    <w:rsid w:val="00C74D4D"/>
    <w:rsid w:val="00C74E66"/>
    <w:rsid w:val="00C74EB1"/>
    <w:rsid w:val="00C750C4"/>
    <w:rsid w:val="00C75175"/>
    <w:rsid w:val="00C752D7"/>
    <w:rsid w:val="00C752DE"/>
    <w:rsid w:val="00C75387"/>
    <w:rsid w:val="00C756AE"/>
    <w:rsid w:val="00C756BE"/>
    <w:rsid w:val="00C7573E"/>
    <w:rsid w:val="00C75AD0"/>
    <w:rsid w:val="00C75AF8"/>
    <w:rsid w:val="00C75B16"/>
    <w:rsid w:val="00C75B84"/>
    <w:rsid w:val="00C75BCC"/>
    <w:rsid w:val="00C75D0C"/>
    <w:rsid w:val="00C75D23"/>
    <w:rsid w:val="00C75FC3"/>
    <w:rsid w:val="00C76140"/>
    <w:rsid w:val="00C7633F"/>
    <w:rsid w:val="00C7642E"/>
    <w:rsid w:val="00C7699E"/>
    <w:rsid w:val="00C76AC6"/>
    <w:rsid w:val="00C77037"/>
    <w:rsid w:val="00C770BC"/>
    <w:rsid w:val="00C77181"/>
    <w:rsid w:val="00C77218"/>
    <w:rsid w:val="00C772F3"/>
    <w:rsid w:val="00C77566"/>
    <w:rsid w:val="00C775A3"/>
    <w:rsid w:val="00C7761A"/>
    <w:rsid w:val="00C77708"/>
    <w:rsid w:val="00C7798B"/>
    <w:rsid w:val="00C77BA7"/>
    <w:rsid w:val="00C77DCE"/>
    <w:rsid w:val="00C8008D"/>
    <w:rsid w:val="00C8009C"/>
    <w:rsid w:val="00C800EC"/>
    <w:rsid w:val="00C80233"/>
    <w:rsid w:val="00C802F3"/>
    <w:rsid w:val="00C80543"/>
    <w:rsid w:val="00C8068C"/>
    <w:rsid w:val="00C80841"/>
    <w:rsid w:val="00C80935"/>
    <w:rsid w:val="00C80AF2"/>
    <w:rsid w:val="00C80D08"/>
    <w:rsid w:val="00C80D8F"/>
    <w:rsid w:val="00C80F1E"/>
    <w:rsid w:val="00C80F51"/>
    <w:rsid w:val="00C81071"/>
    <w:rsid w:val="00C811DE"/>
    <w:rsid w:val="00C814A1"/>
    <w:rsid w:val="00C81875"/>
    <w:rsid w:val="00C81B4F"/>
    <w:rsid w:val="00C81C18"/>
    <w:rsid w:val="00C81F15"/>
    <w:rsid w:val="00C821A6"/>
    <w:rsid w:val="00C8222D"/>
    <w:rsid w:val="00C822BF"/>
    <w:rsid w:val="00C82561"/>
    <w:rsid w:val="00C82850"/>
    <w:rsid w:val="00C829E4"/>
    <w:rsid w:val="00C82A47"/>
    <w:rsid w:val="00C82B6A"/>
    <w:rsid w:val="00C832DB"/>
    <w:rsid w:val="00C832E5"/>
    <w:rsid w:val="00C83607"/>
    <w:rsid w:val="00C83661"/>
    <w:rsid w:val="00C83809"/>
    <w:rsid w:val="00C838C6"/>
    <w:rsid w:val="00C83C20"/>
    <w:rsid w:val="00C83CE3"/>
    <w:rsid w:val="00C83E05"/>
    <w:rsid w:val="00C83E34"/>
    <w:rsid w:val="00C83EB1"/>
    <w:rsid w:val="00C83F11"/>
    <w:rsid w:val="00C83F46"/>
    <w:rsid w:val="00C83F90"/>
    <w:rsid w:val="00C84217"/>
    <w:rsid w:val="00C84246"/>
    <w:rsid w:val="00C8431B"/>
    <w:rsid w:val="00C843CF"/>
    <w:rsid w:val="00C84662"/>
    <w:rsid w:val="00C846BC"/>
    <w:rsid w:val="00C84736"/>
    <w:rsid w:val="00C84798"/>
    <w:rsid w:val="00C8480A"/>
    <w:rsid w:val="00C848BD"/>
    <w:rsid w:val="00C84993"/>
    <w:rsid w:val="00C84A29"/>
    <w:rsid w:val="00C84C70"/>
    <w:rsid w:val="00C84D60"/>
    <w:rsid w:val="00C85093"/>
    <w:rsid w:val="00C85295"/>
    <w:rsid w:val="00C858F0"/>
    <w:rsid w:val="00C8599F"/>
    <w:rsid w:val="00C85A0F"/>
    <w:rsid w:val="00C85AFC"/>
    <w:rsid w:val="00C85DDC"/>
    <w:rsid w:val="00C8603B"/>
    <w:rsid w:val="00C86172"/>
    <w:rsid w:val="00C861F9"/>
    <w:rsid w:val="00C86228"/>
    <w:rsid w:val="00C8670C"/>
    <w:rsid w:val="00C867D0"/>
    <w:rsid w:val="00C8683C"/>
    <w:rsid w:val="00C86871"/>
    <w:rsid w:val="00C8688D"/>
    <w:rsid w:val="00C868DC"/>
    <w:rsid w:val="00C86A52"/>
    <w:rsid w:val="00C86BFC"/>
    <w:rsid w:val="00C86CAA"/>
    <w:rsid w:val="00C86D32"/>
    <w:rsid w:val="00C86D6C"/>
    <w:rsid w:val="00C86E39"/>
    <w:rsid w:val="00C86FF6"/>
    <w:rsid w:val="00C87010"/>
    <w:rsid w:val="00C8719D"/>
    <w:rsid w:val="00C872B4"/>
    <w:rsid w:val="00C873E0"/>
    <w:rsid w:val="00C8749B"/>
    <w:rsid w:val="00C875C8"/>
    <w:rsid w:val="00C8764E"/>
    <w:rsid w:val="00C87BDE"/>
    <w:rsid w:val="00C87C45"/>
    <w:rsid w:val="00C87C6A"/>
    <w:rsid w:val="00C87DF3"/>
    <w:rsid w:val="00C87DF9"/>
    <w:rsid w:val="00C90034"/>
    <w:rsid w:val="00C90103"/>
    <w:rsid w:val="00C90178"/>
    <w:rsid w:val="00C905A2"/>
    <w:rsid w:val="00C9072D"/>
    <w:rsid w:val="00C9074E"/>
    <w:rsid w:val="00C90750"/>
    <w:rsid w:val="00C9081C"/>
    <w:rsid w:val="00C90903"/>
    <w:rsid w:val="00C90947"/>
    <w:rsid w:val="00C90978"/>
    <w:rsid w:val="00C90AB6"/>
    <w:rsid w:val="00C90AEE"/>
    <w:rsid w:val="00C90B3A"/>
    <w:rsid w:val="00C90FCA"/>
    <w:rsid w:val="00C910FB"/>
    <w:rsid w:val="00C916E3"/>
    <w:rsid w:val="00C91771"/>
    <w:rsid w:val="00C91855"/>
    <w:rsid w:val="00C91A15"/>
    <w:rsid w:val="00C91A90"/>
    <w:rsid w:val="00C91BFE"/>
    <w:rsid w:val="00C91C80"/>
    <w:rsid w:val="00C91E3C"/>
    <w:rsid w:val="00C91F7D"/>
    <w:rsid w:val="00C92096"/>
    <w:rsid w:val="00C920B5"/>
    <w:rsid w:val="00C92187"/>
    <w:rsid w:val="00C92200"/>
    <w:rsid w:val="00C92432"/>
    <w:rsid w:val="00C92441"/>
    <w:rsid w:val="00C92652"/>
    <w:rsid w:val="00C92680"/>
    <w:rsid w:val="00C92696"/>
    <w:rsid w:val="00C926A6"/>
    <w:rsid w:val="00C926FD"/>
    <w:rsid w:val="00C9290F"/>
    <w:rsid w:val="00C92D69"/>
    <w:rsid w:val="00C92FD9"/>
    <w:rsid w:val="00C93154"/>
    <w:rsid w:val="00C932C7"/>
    <w:rsid w:val="00C9332D"/>
    <w:rsid w:val="00C933C1"/>
    <w:rsid w:val="00C93446"/>
    <w:rsid w:val="00C937D4"/>
    <w:rsid w:val="00C93AEC"/>
    <w:rsid w:val="00C93C68"/>
    <w:rsid w:val="00C93E07"/>
    <w:rsid w:val="00C94240"/>
    <w:rsid w:val="00C94283"/>
    <w:rsid w:val="00C942ED"/>
    <w:rsid w:val="00C9430C"/>
    <w:rsid w:val="00C944DB"/>
    <w:rsid w:val="00C9470D"/>
    <w:rsid w:val="00C949CE"/>
    <w:rsid w:val="00C949E5"/>
    <w:rsid w:val="00C94B82"/>
    <w:rsid w:val="00C94CB8"/>
    <w:rsid w:val="00C95144"/>
    <w:rsid w:val="00C95389"/>
    <w:rsid w:val="00C953E5"/>
    <w:rsid w:val="00C9542B"/>
    <w:rsid w:val="00C95699"/>
    <w:rsid w:val="00C95821"/>
    <w:rsid w:val="00C958BA"/>
    <w:rsid w:val="00C958C7"/>
    <w:rsid w:val="00C95934"/>
    <w:rsid w:val="00C959B8"/>
    <w:rsid w:val="00C95C3D"/>
    <w:rsid w:val="00C95C54"/>
    <w:rsid w:val="00C95D69"/>
    <w:rsid w:val="00C95DBC"/>
    <w:rsid w:val="00C95DFD"/>
    <w:rsid w:val="00C95EE4"/>
    <w:rsid w:val="00C960A2"/>
    <w:rsid w:val="00C960FD"/>
    <w:rsid w:val="00C96196"/>
    <w:rsid w:val="00C96407"/>
    <w:rsid w:val="00C965FA"/>
    <w:rsid w:val="00C96AB7"/>
    <w:rsid w:val="00C96C47"/>
    <w:rsid w:val="00C96DB4"/>
    <w:rsid w:val="00C96E1D"/>
    <w:rsid w:val="00C96F03"/>
    <w:rsid w:val="00C973D5"/>
    <w:rsid w:val="00C9749C"/>
    <w:rsid w:val="00C97603"/>
    <w:rsid w:val="00C978B9"/>
    <w:rsid w:val="00C97A28"/>
    <w:rsid w:val="00C97AD7"/>
    <w:rsid w:val="00C97D31"/>
    <w:rsid w:val="00C97DC9"/>
    <w:rsid w:val="00C97DEF"/>
    <w:rsid w:val="00CA001C"/>
    <w:rsid w:val="00CA0087"/>
    <w:rsid w:val="00CA0161"/>
    <w:rsid w:val="00CA0696"/>
    <w:rsid w:val="00CA0697"/>
    <w:rsid w:val="00CA06FD"/>
    <w:rsid w:val="00CA089A"/>
    <w:rsid w:val="00CA0986"/>
    <w:rsid w:val="00CA0C1B"/>
    <w:rsid w:val="00CA0CC7"/>
    <w:rsid w:val="00CA0D10"/>
    <w:rsid w:val="00CA135C"/>
    <w:rsid w:val="00CA154F"/>
    <w:rsid w:val="00CA16F9"/>
    <w:rsid w:val="00CA1A78"/>
    <w:rsid w:val="00CA1AEA"/>
    <w:rsid w:val="00CA1C15"/>
    <w:rsid w:val="00CA1CCC"/>
    <w:rsid w:val="00CA1E72"/>
    <w:rsid w:val="00CA1F3E"/>
    <w:rsid w:val="00CA2013"/>
    <w:rsid w:val="00CA20D1"/>
    <w:rsid w:val="00CA20E5"/>
    <w:rsid w:val="00CA2191"/>
    <w:rsid w:val="00CA2245"/>
    <w:rsid w:val="00CA228F"/>
    <w:rsid w:val="00CA22B1"/>
    <w:rsid w:val="00CA2309"/>
    <w:rsid w:val="00CA230F"/>
    <w:rsid w:val="00CA2411"/>
    <w:rsid w:val="00CA24D7"/>
    <w:rsid w:val="00CA255F"/>
    <w:rsid w:val="00CA261B"/>
    <w:rsid w:val="00CA2A20"/>
    <w:rsid w:val="00CA2ABA"/>
    <w:rsid w:val="00CA2B9C"/>
    <w:rsid w:val="00CA2BB8"/>
    <w:rsid w:val="00CA30D9"/>
    <w:rsid w:val="00CA318B"/>
    <w:rsid w:val="00CA3248"/>
    <w:rsid w:val="00CA32C6"/>
    <w:rsid w:val="00CA35E6"/>
    <w:rsid w:val="00CA35FA"/>
    <w:rsid w:val="00CA366D"/>
    <w:rsid w:val="00CA3769"/>
    <w:rsid w:val="00CA37F9"/>
    <w:rsid w:val="00CA3D2B"/>
    <w:rsid w:val="00CA3F12"/>
    <w:rsid w:val="00CA3FD2"/>
    <w:rsid w:val="00CA4132"/>
    <w:rsid w:val="00CA427B"/>
    <w:rsid w:val="00CA42AA"/>
    <w:rsid w:val="00CA4460"/>
    <w:rsid w:val="00CA4599"/>
    <w:rsid w:val="00CA46A9"/>
    <w:rsid w:val="00CA48A5"/>
    <w:rsid w:val="00CA48AC"/>
    <w:rsid w:val="00CA4D01"/>
    <w:rsid w:val="00CA4D2D"/>
    <w:rsid w:val="00CA4D92"/>
    <w:rsid w:val="00CA4EEA"/>
    <w:rsid w:val="00CA4F1F"/>
    <w:rsid w:val="00CA5063"/>
    <w:rsid w:val="00CA55D8"/>
    <w:rsid w:val="00CA569E"/>
    <w:rsid w:val="00CA5733"/>
    <w:rsid w:val="00CA59A0"/>
    <w:rsid w:val="00CA5BC8"/>
    <w:rsid w:val="00CA5CED"/>
    <w:rsid w:val="00CA5FF6"/>
    <w:rsid w:val="00CA61BE"/>
    <w:rsid w:val="00CA61FD"/>
    <w:rsid w:val="00CA6366"/>
    <w:rsid w:val="00CA63D3"/>
    <w:rsid w:val="00CA6598"/>
    <w:rsid w:val="00CA6643"/>
    <w:rsid w:val="00CA66D4"/>
    <w:rsid w:val="00CA6793"/>
    <w:rsid w:val="00CA690D"/>
    <w:rsid w:val="00CA6931"/>
    <w:rsid w:val="00CA6A5E"/>
    <w:rsid w:val="00CA6BA2"/>
    <w:rsid w:val="00CA6BAF"/>
    <w:rsid w:val="00CA6DCD"/>
    <w:rsid w:val="00CA6DDA"/>
    <w:rsid w:val="00CA6EC2"/>
    <w:rsid w:val="00CA6F7F"/>
    <w:rsid w:val="00CA70AD"/>
    <w:rsid w:val="00CA7217"/>
    <w:rsid w:val="00CA7271"/>
    <w:rsid w:val="00CA73FD"/>
    <w:rsid w:val="00CA7422"/>
    <w:rsid w:val="00CA7636"/>
    <w:rsid w:val="00CA76B7"/>
    <w:rsid w:val="00CA77BC"/>
    <w:rsid w:val="00CA790A"/>
    <w:rsid w:val="00CA7AB7"/>
    <w:rsid w:val="00CA7B16"/>
    <w:rsid w:val="00CA7DF6"/>
    <w:rsid w:val="00CA7DF7"/>
    <w:rsid w:val="00CA7E48"/>
    <w:rsid w:val="00CA7EB5"/>
    <w:rsid w:val="00CA7F6D"/>
    <w:rsid w:val="00CB0197"/>
    <w:rsid w:val="00CB025D"/>
    <w:rsid w:val="00CB051F"/>
    <w:rsid w:val="00CB0A1C"/>
    <w:rsid w:val="00CB0BF3"/>
    <w:rsid w:val="00CB0C5B"/>
    <w:rsid w:val="00CB0D41"/>
    <w:rsid w:val="00CB0E1E"/>
    <w:rsid w:val="00CB0F23"/>
    <w:rsid w:val="00CB0F85"/>
    <w:rsid w:val="00CB0FED"/>
    <w:rsid w:val="00CB14C2"/>
    <w:rsid w:val="00CB1602"/>
    <w:rsid w:val="00CB184D"/>
    <w:rsid w:val="00CB1AF9"/>
    <w:rsid w:val="00CB1D01"/>
    <w:rsid w:val="00CB1E6A"/>
    <w:rsid w:val="00CB1EA3"/>
    <w:rsid w:val="00CB1ECE"/>
    <w:rsid w:val="00CB1FFD"/>
    <w:rsid w:val="00CB21A4"/>
    <w:rsid w:val="00CB22D1"/>
    <w:rsid w:val="00CB23E5"/>
    <w:rsid w:val="00CB243E"/>
    <w:rsid w:val="00CB2466"/>
    <w:rsid w:val="00CB2648"/>
    <w:rsid w:val="00CB26A7"/>
    <w:rsid w:val="00CB28BA"/>
    <w:rsid w:val="00CB2A5E"/>
    <w:rsid w:val="00CB2B45"/>
    <w:rsid w:val="00CB2B5E"/>
    <w:rsid w:val="00CB2E55"/>
    <w:rsid w:val="00CB2EF2"/>
    <w:rsid w:val="00CB2F17"/>
    <w:rsid w:val="00CB317E"/>
    <w:rsid w:val="00CB322D"/>
    <w:rsid w:val="00CB3410"/>
    <w:rsid w:val="00CB3731"/>
    <w:rsid w:val="00CB39E5"/>
    <w:rsid w:val="00CB3A76"/>
    <w:rsid w:val="00CB3DA2"/>
    <w:rsid w:val="00CB3DDE"/>
    <w:rsid w:val="00CB3EA2"/>
    <w:rsid w:val="00CB41D1"/>
    <w:rsid w:val="00CB4560"/>
    <w:rsid w:val="00CB460D"/>
    <w:rsid w:val="00CB461B"/>
    <w:rsid w:val="00CB4670"/>
    <w:rsid w:val="00CB47C4"/>
    <w:rsid w:val="00CB47E9"/>
    <w:rsid w:val="00CB48D1"/>
    <w:rsid w:val="00CB491C"/>
    <w:rsid w:val="00CB4B10"/>
    <w:rsid w:val="00CB4B50"/>
    <w:rsid w:val="00CB4BB1"/>
    <w:rsid w:val="00CB4C40"/>
    <w:rsid w:val="00CB50B6"/>
    <w:rsid w:val="00CB5277"/>
    <w:rsid w:val="00CB541F"/>
    <w:rsid w:val="00CB5609"/>
    <w:rsid w:val="00CB5738"/>
    <w:rsid w:val="00CB58C0"/>
    <w:rsid w:val="00CB59B7"/>
    <w:rsid w:val="00CB5BD4"/>
    <w:rsid w:val="00CB5EC7"/>
    <w:rsid w:val="00CB5EDB"/>
    <w:rsid w:val="00CB6041"/>
    <w:rsid w:val="00CB61A5"/>
    <w:rsid w:val="00CB6263"/>
    <w:rsid w:val="00CB6503"/>
    <w:rsid w:val="00CB6511"/>
    <w:rsid w:val="00CB651F"/>
    <w:rsid w:val="00CB65E6"/>
    <w:rsid w:val="00CB6833"/>
    <w:rsid w:val="00CB6A3C"/>
    <w:rsid w:val="00CB6B7A"/>
    <w:rsid w:val="00CB6BA8"/>
    <w:rsid w:val="00CB6BDB"/>
    <w:rsid w:val="00CB6CCD"/>
    <w:rsid w:val="00CB6F80"/>
    <w:rsid w:val="00CB6F96"/>
    <w:rsid w:val="00CB7075"/>
    <w:rsid w:val="00CB717F"/>
    <w:rsid w:val="00CB740B"/>
    <w:rsid w:val="00CB758B"/>
    <w:rsid w:val="00CB764D"/>
    <w:rsid w:val="00CB773A"/>
    <w:rsid w:val="00CB775E"/>
    <w:rsid w:val="00CB7878"/>
    <w:rsid w:val="00CB7923"/>
    <w:rsid w:val="00CB7B4D"/>
    <w:rsid w:val="00CB7D5F"/>
    <w:rsid w:val="00CB7E9E"/>
    <w:rsid w:val="00CB7FF8"/>
    <w:rsid w:val="00CC002B"/>
    <w:rsid w:val="00CC0092"/>
    <w:rsid w:val="00CC02FC"/>
    <w:rsid w:val="00CC06DB"/>
    <w:rsid w:val="00CC072A"/>
    <w:rsid w:val="00CC07D1"/>
    <w:rsid w:val="00CC084D"/>
    <w:rsid w:val="00CC0866"/>
    <w:rsid w:val="00CC08FD"/>
    <w:rsid w:val="00CC0933"/>
    <w:rsid w:val="00CC09C3"/>
    <w:rsid w:val="00CC0BBC"/>
    <w:rsid w:val="00CC0D03"/>
    <w:rsid w:val="00CC0F4D"/>
    <w:rsid w:val="00CC1091"/>
    <w:rsid w:val="00CC118F"/>
    <w:rsid w:val="00CC129E"/>
    <w:rsid w:val="00CC12C0"/>
    <w:rsid w:val="00CC134F"/>
    <w:rsid w:val="00CC13DD"/>
    <w:rsid w:val="00CC13EF"/>
    <w:rsid w:val="00CC1616"/>
    <w:rsid w:val="00CC18C0"/>
    <w:rsid w:val="00CC1BEE"/>
    <w:rsid w:val="00CC1C66"/>
    <w:rsid w:val="00CC1D86"/>
    <w:rsid w:val="00CC2124"/>
    <w:rsid w:val="00CC21FB"/>
    <w:rsid w:val="00CC23F4"/>
    <w:rsid w:val="00CC263F"/>
    <w:rsid w:val="00CC2B37"/>
    <w:rsid w:val="00CC2E08"/>
    <w:rsid w:val="00CC2EDA"/>
    <w:rsid w:val="00CC3200"/>
    <w:rsid w:val="00CC325F"/>
    <w:rsid w:val="00CC32C8"/>
    <w:rsid w:val="00CC347F"/>
    <w:rsid w:val="00CC35C8"/>
    <w:rsid w:val="00CC3649"/>
    <w:rsid w:val="00CC364A"/>
    <w:rsid w:val="00CC3651"/>
    <w:rsid w:val="00CC377D"/>
    <w:rsid w:val="00CC38E9"/>
    <w:rsid w:val="00CC3954"/>
    <w:rsid w:val="00CC3CC1"/>
    <w:rsid w:val="00CC40AD"/>
    <w:rsid w:val="00CC4199"/>
    <w:rsid w:val="00CC42AC"/>
    <w:rsid w:val="00CC431F"/>
    <w:rsid w:val="00CC446A"/>
    <w:rsid w:val="00CC45AE"/>
    <w:rsid w:val="00CC48A7"/>
    <w:rsid w:val="00CC4A2D"/>
    <w:rsid w:val="00CC4BC0"/>
    <w:rsid w:val="00CC4CF2"/>
    <w:rsid w:val="00CC505D"/>
    <w:rsid w:val="00CC526C"/>
    <w:rsid w:val="00CC53EB"/>
    <w:rsid w:val="00CC5470"/>
    <w:rsid w:val="00CC55F0"/>
    <w:rsid w:val="00CC57B5"/>
    <w:rsid w:val="00CC57DE"/>
    <w:rsid w:val="00CC588E"/>
    <w:rsid w:val="00CC59AE"/>
    <w:rsid w:val="00CC59B4"/>
    <w:rsid w:val="00CC5A65"/>
    <w:rsid w:val="00CC5C35"/>
    <w:rsid w:val="00CC5E85"/>
    <w:rsid w:val="00CC5E8F"/>
    <w:rsid w:val="00CC6455"/>
    <w:rsid w:val="00CC65FF"/>
    <w:rsid w:val="00CC66F1"/>
    <w:rsid w:val="00CC6753"/>
    <w:rsid w:val="00CC6778"/>
    <w:rsid w:val="00CC69A9"/>
    <w:rsid w:val="00CC6A9C"/>
    <w:rsid w:val="00CC6ED6"/>
    <w:rsid w:val="00CC6F21"/>
    <w:rsid w:val="00CC6F71"/>
    <w:rsid w:val="00CC7147"/>
    <w:rsid w:val="00CC72F4"/>
    <w:rsid w:val="00CC7364"/>
    <w:rsid w:val="00CC75B1"/>
    <w:rsid w:val="00CC76DF"/>
    <w:rsid w:val="00CC7834"/>
    <w:rsid w:val="00CC7863"/>
    <w:rsid w:val="00CC7916"/>
    <w:rsid w:val="00CC79F2"/>
    <w:rsid w:val="00CC7AF2"/>
    <w:rsid w:val="00CC7AF4"/>
    <w:rsid w:val="00CC7B19"/>
    <w:rsid w:val="00CC7CAC"/>
    <w:rsid w:val="00CD0193"/>
    <w:rsid w:val="00CD0213"/>
    <w:rsid w:val="00CD02F7"/>
    <w:rsid w:val="00CD042D"/>
    <w:rsid w:val="00CD056F"/>
    <w:rsid w:val="00CD0575"/>
    <w:rsid w:val="00CD057C"/>
    <w:rsid w:val="00CD062C"/>
    <w:rsid w:val="00CD06CD"/>
    <w:rsid w:val="00CD0878"/>
    <w:rsid w:val="00CD0A8C"/>
    <w:rsid w:val="00CD0D51"/>
    <w:rsid w:val="00CD0F08"/>
    <w:rsid w:val="00CD13AE"/>
    <w:rsid w:val="00CD1480"/>
    <w:rsid w:val="00CD14D6"/>
    <w:rsid w:val="00CD1657"/>
    <w:rsid w:val="00CD16CD"/>
    <w:rsid w:val="00CD1855"/>
    <w:rsid w:val="00CD18A1"/>
    <w:rsid w:val="00CD1A6E"/>
    <w:rsid w:val="00CD1B7D"/>
    <w:rsid w:val="00CD1C2F"/>
    <w:rsid w:val="00CD1DE4"/>
    <w:rsid w:val="00CD1EFC"/>
    <w:rsid w:val="00CD1F83"/>
    <w:rsid w:val="00CD217F"/>
    <w:rsid w:val="00CD2464"/>
    <w:rsid w:val="00CD25CC"/>
    <w:rsid w:val="00CD276C"/>
    <w:rsid w:val="00CD2898"/>
    <w:rsid w:val="00CD296D"/>
    <w:rsid w:val="00CD29D9"/>
    <w:rsid w:val="00CD2A63"/>
    <w:rsid w:val="00CD2EE2"/>
    <w:rsid w:val="00CD3006"/>
    <w:rsid w:val="00CD30AA"/>
    <w:rsid w:val="00CD30CA"/>
    <w:rsid w:val="00CD30D2"/>
    <w:rsid w:val="00CD30D5"/>
    <w:rsid w:val="00CD31E1"/>
    <w:rsid w:val="00CD32FD"/>
    <w:rsid w:val="00CD33C1"/>
    <w:rsid w:val="00CD36AB"/>
    <w:rsid w:val="00CD3806"/>
    <w:rsid w:val="00CD3844"/>
    <w:rsid w:val="00CD3940"/>
    <w:rsid w:val="00CD395C"/>
    <w:rsid w:val="00CD3A7B"/>
    <w:rsid w:val="00CD3BB6"/>
    <w:rsid w:val="00CD3C48"/>
    <w:rsid w:val="00CD3D4C"/>
    <w:rsid w:val="00CD3E12"/>
    <w:rsid w:val="00CD3EAD"/>
    <w:rsid w:val="00CD3EDE"/>
    <w:rsid w:val="00CD3FD5"/>
    <w:rsid w:val="00CD408F"/>
    <w:rsid w:val="00CD4493"/>
    <w:rsid w:val="00CD44A7"/>
    <w:rsid w:val="00CD4849"/>
    <w:rsid w:val="00CD4851"/>
    <w:rsid w:val="00CD48FA"/>
    <w:rsid w:val="00CD490B"/>
    <w:rsid w:val="00CD49C9"/>
    <w:rsid w:val="00CD4A7E"/>
    <w:rsid w:val="00CD4EA9"/>
    <w:rsid w:val="00CD4F16"/>
    <w:rsid w:val="00CD5140"/>
    <w:rsid w:val="00CD5245"/>
    <w:rsid w:val="00CD531B"/>
    <w:rsid w:val="00CD53F9"/>
    <w:rsid w:val="00CD5449"/>
    <w:rsid w:val="00CD558F"/>
    <w:rsid w:val="00CD571D"/>
    <w:rsid w:val="00CD5731"/>
    <w:rsid w:val="00CD5745"/>
    <w:rsid w:val="00CD58B4"/>
    <w:rsid w:val="00CD5BA7"/>
    <w:rsid w:val="00CD5BA8"/>
    <w:rsid w:val="00CD5C1C"/>
    <w:rsid w:val="00CD5C5F"/>
    <w:rsid w:val="00CD5E5C"/>
    <w:rsid w:val="00CD600A"/>
    <w:rsid w:val="00CD6044"/>
    <w:rsid w:val="00CD6111"/>
    <w:rsid w:val="00CD61ED"/>
    <w:rsid w:val="00CD62D2"/>
    <w:rsid w:val="00CD6377"/>
    <w:rsid w:val="00CD6565"/>
    <w:rsid w:val="00CD6570"/>
    <w:rsid w:val="00CD6632"/>
    <w:rsid w:val="00CD67A4"/>
    <w:rsid w:val="00CD6863"/>
    <w:rsid w:val="00CD699F"/>
    <w:rsid w:val="00CD69E7"/>
    <w:rsid w:val="00CD6C3D"/>
    <w:rsid w:val="00CD6F54"/>
    <w:rsid w:val="00CD7057"/>
    <w:rsid w:val="00CD727D"/>
    <w:rsid w:val="00CD72E4"/>
    <w:rsid w:val="00CD73E7"/>
    <w:rsid w:val="00CD73F0"/>
    <w:rsid w:val="00CD74FD"/>
    <w:rsid w:val="00CD7606"/>
    <w:rsid w:val="00CD77A7"/>
    <w:rsid w:val="00CD7C9D"/>
    <w:rsid w:val="00CD7E05"/>
    <w:rsid w:val="00CD7F47"/>
    <w:rsid w:val="00CE0084"/>
    <w:rsid w:val="00CE02B3"/>
    <w:rsid w:val="00CE031A"/>
    <w:rsid w:val="00CE03E0"/>
    <w:rsid w:val="00CE0541"/>
    <w:rsid w:val="00CE0600"/>
    <w:rsid w:val="00CE06B2"/>
    <w:rsid w:val="00CE0747"/>
    <w:rsid w:val="00CE07A2"/>
    <w:rsid w:val="00CE0861"/>
    <w:rsid w:val="00CE0918"/>
    <w:rsid w:val="00CE0A2F"/>
    <w:rsid w:val="00CE0FA4"/>
    <w:rsid w:val="00CE119A"/>
    <w:rsid w:val="00CE12B3"/>
    <w:rsid w:val="00CE1380"/>
    <w:rsid w:val="00CE1478"/>
    <w:rsid w:val="00CE14B9"/>
    <w:rsid w:val="00CE14DA"/>
    <w:rsid w:val="00CE1742"/>
    <w:rsid w:val="00CE1862"/>
    <w:rsid w:val="00CE19D1"/>
    <w:rsid w:val="00CE1CAB"/>
    <w:rsid w:val="00CE1E5B"/>
    <w:rsid w:val="00CE1E84"/>
    <w:rsid w:val="00CE1FC1"/>
    <w:rsid w:val="00CE2036"/>
    <w:rsid w:val="00CE20B1"/>
    <w:rsid w:val="00CE2112"/>
    <w:rsid w:val="00CE223B"/>
    <w:rsid w:val="00CE27EE"/>
    <w:rsid w:val="00CE2C92"/>
    <w:rsid w:val="00CE2CE7"/>
    <w:rsid w:val="00CE2E3A"/>
    <w:rsid w:val="00CE2E4A"/>
    <w:rsid w:val="00CE2F8A"/>
    <w:rsid w:val="00CE31FE"/>
    <w:rsid w:val="00CE3583"/>
    <w:rsid w:val="00CE36A0"/>
    <w:rsid w:val="00CE3846"/>
    <w:rsid w:val="00CE3D0C"/>
    <w:rsid w:val="00CE3E8B"/>
    <w:rsid w:val="00CE3EC2"/>
    <w:rsid w:val="00CE41C7"/>
    <w:rsid w:val="00CE41EA"/>
    <w:rsid w:val="00CE43C3"/>
    <w:rsid w:val="00CE4658"/>
    <w:rsid w:val="00CE4717"/>
    <w:rsid w:val="00CE4839"/>
    <w:rsid w:val="00CE4ABE"/>
    <w:rsid w:val="00CE4C70"/>
    <w:rsid w:val="00CE4D88"/>
    <w:rsid w:val="00CE4E15"/>
    <w:rsid w:val="00CE4FB6"/>
    <w:rsid w:val="00CE4FE7"/>
    <w:rsid w:val="00CE50B2"/>
    <w:rsid w:val="00CE5154"/>
    <w:rsid w:val="00CE54FA"/>
    <w:rsid w:val="00CE5563"/>
    <w:rsid w:val="00CE5741"/>
    <w:rsid w:val="00CE57D0"/>
    <w:rsid w:val="00CE58EA"/>
    <w:rsid w:val="00CE5918"/>
    <w:rsid w:val="00CE5DB0"/>
    <w:rsid w:val="00CE5EA8"/>
    <w:rsid w:val="00CE5FF1"/>
    <w:rsid w:val="00CE5FF3"/>
    <w:rsid w:val="00CE61AA"/>
    <w:rsid w:val="00CE6475"/>
    <w:rsid w:val="00CE64AA"/>
    <w:rsid w:val="00CE66D9"/>
    <w:rsid w:val="00CE672F"/>
    <w:rsid w:val="00CE6957"/>
    <w:rsid w:val="00CE699A"/>
    <w:rsid w:val="00CE6A72"/>
    <w:rsid w:val="00CE6A7F"/>
    <w:rsid w:val="00CE6A8A"/>
    <w:rsid w:val="00CE6B33"/>
    <w:rsid w:val="00CE6BD3"/>
    <w:rsid w:val="00CE6C12"/>
    <w:rsid w:val="00CE6C23"/>
    <w:rsid w:val="00CE6CF3"/>
    <w:rsid w:val="00CE6CFE"/>
    <w:rsid w:val="00CE6E8C"/>
    <w:rsid w:val="00CE6EC4"/>
    <w:rsid w:val="00CE7001"/>
    <w:rsid w:val="00CE7064"/>
    <w:rsid w:val="00CE7243"/>
    <w:rsid w:val="00CE727E"/>
    <w:rsid w:val="00CE72B5"/>
    <w:rsid w:val="00CE731A"/>
    <w:rsid w:val="00CE7336"/>
    <w:rsid w:val="00CE7423"/>
    <w:rsid w:val="00CE74EE"/>
    <w:rsid w:val="00CE7598"/>
    <w:rsid w:val="00CE75B8"/>
    <w:rsid w:val="00CE7667"/>
    <w:rsid w:val="00CE768A"/>
    <w:rsid w:val="00CE76BA"/>
    <w:rsid w:val="00CE76EC"/>
    <w:rsid w:val="00CE7E18"/>
    <w:rsid w:val="00CF0048"/>
    <w:rsid w:val="00CF004C"/>
    <w:rsid w:val="00CF0158"/>
    <w:rsid w:val="00CF040C"/>
    <w:rsid w:val="00CF04D3"/>
    <w:rsid w:val="00CF0514"/>
    <w:rsid w:val="00CF0564"/>
    <w:rsid w:val="00CF073B"/>
    <w:rsid w:val="00CF0931"/>
    <w:rsid w:val="00CF0AC3"/>
    <w:rsid w:val="00CF0B1D"/>
    <w:rsid w:val="00CF0C66"/>
    <w:rsid w:val="00CF0CD0"/>
    <w:rsid w:val="00CF0D1B"/>
    <w:rsid w:val="00CF0E10"/>
    <w:rsid w:val="00CF14D2"/>
    <w:rsid w:val="00CF1548"/>
    <w:rsid w:val="00CF169B"/>
    <w:rsid w:val="00CF1768"/>
    <w:rsid w:val="00CF1894"/>
    <w:rsid w:val="00CF1899"/>
    <w:rsid w:val="00CF18E0"/>
    <w:rsid w:val="00CF1A1D"/>
    <w:rsid w:val="00CF1A90"/>
    <w:rsid w:val="00CF1ADA"/>
    <w:rsid w:val="00CF1AEE"/>
    <w:rsid w:val="00CF1B60"/>
    <w:rsid w:val="00CF1FA5"/>
    <w:rsid w:val="00CF1FE0"/>
    <w:rsid w:val="00CF200E"/>
    <w:rsid w:val="00CF20AE"/>
    <w:rsid w:val="00CF2128"/>
    <w:rsid w:val="00CF218C"/>
    <w:rsid w:val="00CF21DB"/>
    <w:rsid w:val="00CF2203"/>
    <w:rsid w:val="00CF2795"/>
    <w:rsid w:val="00CF2ABB"/>
    <w:rsid w:val="00CF2BEF"/>
    <w:rsid w:val="00CF2C4B"/>
    <w:rsid w:val="00CF2F36"/>
    <w:rsid w:val="00CF2F65"/>
    <w:rsid w:val="00CF2FA8"/>
    <w:rsid w:val="00CF30DA"/>
    <w:rsid w:val="00CF3188"/>
    <w:rsid w:val="00CF31AA"/>
    <w:rsid w:val="00CF31CA"/>
    <w:rsid w:val="00CF3345"/>
    <w:rsid w:val="00CF36B2"/>
    <w:rsid w:val="00CF3876"/>
    <w:rsid w:val="00CF39C3"/>
    <w:rsid w:val="00CF3AB4"/>
    <w:rsid w:val="00CF3BC0"/>
    <w:rsid w:val="00CF3BD6"/>
    <w:rsid w:val="00CF3C1E"/>
    <w:rsid w:val="00CF3C5F"/>
    <w:rsid w:val="00CF3EB4"/>
    <w:rsid w:val="00CF3F89"/>
    <w:rsid w:val="00CF3F8E"/>
    <w:rsid w:val="00CF3FE5"/>
    <w:rsid w:val="00CF409A"/>
    <w:rsid w:val="00CF4104"/>
    <w:rsid w:val="00CF4133"/>
    <w:rsid w:val="00CF44AD"/>
    <w:rsid w:val="00CF455A"/>
    <w:rsid w:val="00CF46D9"/>
    <w:rsid w:val="00CF46E6"/>
    <w:rsid w:val="00CF4706"/>
    <w:rsid w:val="00CF4712"/>
    <w:rsid w:val="00CF4AC2"/>
    <w:rsid w:val="00CF4BD5"/>
    <w:rsid w:val="00CF4CDB"/>
    <w:rsid w:val="00CF4E63"/>
    <w:rsid w:val="00CF4EE8"/>
    <w:rsid w:val="00CF504D"/>
    <w:rsid w:val="00CF521D"/>
    <w:rsid w:val="00CF53B1"/>
    <w:rsid w:val="00CF58C8"/>
    <w:rsid w:val="00CF5A4E"/>
    <w:rsid w:val="00CF5BE2"/>
    <w:rsid w:val="00CF5C2E"/>
    <w:rsid w:val="00CF5E9B"/>
    <w:rsid w:val="00CF615D"/>
    <w:rsid w:val="00CF61FD"/>
    <w:rsid w:val="00CF6292"/>
    <w:rsid w:val="00CF63C8"/>
    <w:rsid w:val="00CF6534"/>
    <w:rsid w:val="00CF678B"/>
    <w:rsid w:val="00CF67C5"/>
    <w:rsid w:val="00CF67FB"/>
    <w:rsid w:val="00CF683B"/>
    <w:rsid w:val="00CF6A67"/>
    <w:rsid w:val="00CF6ADB"/>
    <w:rsid w:val="00CF6C24"/>
    <w:rsid w:val="00CF6D48"/>
    <w:rsid w:val="00CF6E2B"/>
    <w:rsid w:val="00CF6FB6"/>
    <w:rsid w:val="00CF7173"/>
    <w:rsid w:val="00CF717F"/>
    <w:rsid w:val="00CF7227"/>
    <w:rsid w:val="00CF7897"/>
    <w:rsid w:val="00CF78F0"/>
    <w:rsid w:val="00CF7B17"/>
    <w:rsid w:val="00CF7BDC"/>
    <w:rsid w:val="00D00513"/>
    <w:rsid w:val="00D0062F"/>
    <w:rsid w:val="00D006A0"/>
    <w:rsid w:val="00D006E1"/>
    <w:rsid w:val="00D00740"/>
    <w:rsid w:val="00D00807"/>
    <w:rsid w:val="00D00A53"/>
    <w:rsid w:val="00D00A81"/>
    <w:rsid w:val="00D00AB8"/>
    <w:rsid w:val="00D00B05"/>
    <w:rsid w:val="00D00C45"/>
    <w:rsid w:val="00D00C64"/>
    <w:rsid w:val="00D00CE7"/>
    <w:rsid w:val="00D00E3C"/>
    <w:rsid w:val="00D00FE2"/>
    <w:rsid w:val="00D01253"/>
    <w:rsid w:val="00D01317"/>
    <w:rsid w:val="00D0154F"/>
    <w:rsid w:val="00D01574"/>
    <w:rsid w:val="00D0174C"/>
    <w:rsid w:val="00D019EA"/>
    <w:rsid w:val="00D01A13"/>
    <w:rsid w:val="00D01A18"/>
    <w:rsid w:val="00D01A27"/>
    <w:rsid w:val="00D01B3B"/>
    <w:rsid w:val="00D01C2A"/>
    <w:rsid w:val="00D01D69"/>
    <w:rsid w:val="00D01E77"/>
    <w:rsid w:val="00D0213D"/>
    <w:rsid w:val="00D021A4"/>
    <w:rsid w:val="00D0220F"/>
    <w:rsid w:val="00D027C9"/>
    <w:rsid w:val="00D028A8"/>
    <w:rsid w:val="00D028AF"/>
    <w:rsid w:val="00D02936"/>
    <w:rsid w:val="00D0295B"/>
    <w:rsid w:val="00D02A4A"/>
    <w:rsid w:val="00D02A85"/>
    <w:rsid w:val="00D02B34"/>
    <w:rsid w:val="00D02BD5"/>
    <w:rsid w:val="00D02E17"/>
    <w:rsid w:val="00D030BA"/>
    <w:rsid w:val="00D032EF"/>
    <w:rsid w:val="00D0334D"/>
    <w:rsid w:val="00D03568"/>
    <w:rsid w:val="00D03773"/>
    <w:rsid w:val="00D03A5E"/>
    <w:rsid w:val="00D03B67"/>
    <w:rsid w:val="00D03C7F"/>
    <w:rsid w:val="00D03D2E"/>
    <w:rsid w:val="00D03E9B"/>
    <w:rsid w:val="00D04149"/>
    <w:rsid w:val="00D04204"/>
    <w:rsid w:val="00D04370"/>
    <w:rsid w:val="00D04387"/>
    <w:rsid w:val="00D0454D"/>
    <w:rsid w:val="00D04631"/>
    <w:rsid w:val="00D04AEB"/>
    <w:rsid w:val="00D04C25"/>
    <w:rsid w:val="00D04C95"/>
    <w:rsid w:val="00D04F92"/>
    <w:rsid w:val="00D04FAD"/>
    <w:rsid w:val="00D050E2"/>
    <w:rsid w:val="00D050E5"/>
    <w:rsid w:val="00D0515E"/>
    <w:rsid w:val="00D051D4"/>
    <w:rsid w:val="00D052C6"/>
    <w:rsid w:val="00D053EA"/>
    <w:rsid w:val="00D05587"/>
    <w:rsid w:val="00D056AF"/>
    <w:rsid w:val="00D05855"/>
    <w:rsid w:val="00D05871"/>
    <w:rsid w:val="00D059BB"/>
    <w:rsid w:val="00D05A45"/>
    <w:rsid w:val="00D05ABE"/>
    <w:rsid w:val="00D05D89"/>
    <w:rsid w:val="00D06053"/>
    <w:rsid w:val="00D0608F"/>
    <w:rsid w:val="00D060F6"/>
    <w:rsid w:val="00D0610F"/>
    <w:rsid w:val="00D0634B"/>
    <w:rsid w:val="00D067A4"/>
    <w:rsid w:val="00D06833"/>
    <w:rsid w:val="00D06E29"/>
    <w:rsid w:val="00D06E5B"/>
    <w:rsid w:val="00D070A4"/>
    <w:rsid w:val="00D070C5"/>
    <w:rsid w:val="00D07388"/>
    <w:rsid w:val="00D0751C"/>
    <w:rsid w:val="00D07616"/>
    <w:rsid w:val="00D07725"/>
    <w:rsid w:val="00D07780"/>
    <w:rsid w:val="00D07A2E"/>
    <w:rsid w:val="00D07AE7"/>
    <w:rsid w:val="00D07B2E"/>
    <w:rsid w:val="00D07C7F"/>
    <w:rsid w:val="00D07E01"/>
    <w:rsid w:val="00D07E07"/>
    <w:rsid w:val="00D07EB1"/>
    <w:rsid w:val="00D07FAE"/>
    <w:rsid w:val="00D07FC6"/>
    <w:rsid w:val="00D1008A"/>
    <w:rsid w:val="00D10245"/>
    <w:rsid w:val="00D102C6"/>
    <w:rsid w:val="00D10303"/>
    <w:rsid w:val="00D10603"/>
    <w:rsid w:val="00D10788"/>
    <w:rsid w:val="00D107AF"/>
    <w:rsid w:val="00D10872"/>
    <w:rsid w:val="00D10CCB"/>
    <w:rsid w:val="00D10D25"/>
    <w:rsid w:val="00D10E6D"/>
    <w:rsid w:val="00D10F03"/>
    <w:rsid w:val="00D10FFD"/>
    <w:rsid w:val="00D115A3"/>
    <w:rsid w:val="00D11620"/>
    <w:rsid w:val="00D11990"/>
    <w:rsid w:val="00D11A8A"/>
    <w:rsid w:val="00D11AAA"/>
    <w:rsid w:val="00D11BD6"/>
    <w:rsid w:val="00D11C55"/>
    <w:rsid w:val="00D11D54"/>
    <w:rsid w:val="00D11F4A"/>
    <w:rsid w:val="00D12216"/>
    <w:rsid w:val="00D123C6"/>
    <w:rsid w:val="00D123CB"/>
    <w:rsid w:val="00D129DB"/>
    <w:rsid w:val="00D12AE6"/>
    <w:rsid w:val="00D12B17"/>
    <w:rsid w:val="00D12D4D"/>
    <w:rsid w:val="00D12E5F"/>
    <w:rsid w:val="00D12EC2"/>
    <w:rsid w:val="00D12F79"/>
    <w:rsid w:val="00D13014"/>
    <w:rsid w:val="00D130E3"/>
    <w:rsid w:val="00D131B7"/>
    <w:rsid w:val="00D138D8"/>
    <w:rsid w:val="00D138F2"/>
    <w:rsid w:val="00D139A4"/>
    <w:rsid w:val="00D13AF7"/>
    <w:rsid w:val="00D13CAE"/>
    <w:rsid w:val="00D13D98"/>
    <w:rsid w:val="00D13E3D"/>
    <w:rsid w:val="00D13F23"/>
    <w:rsid w:val="00D14148"/>
    <w:rsid w:val="00D14465"/>
    <w:rsid w:val="00D14500"/>
    <w:rsid w:val="00D146EB"/>
    <w:rsid w:val="00D147C0"/>
    <w:rsid w:val="00D14908"/>
    <w:rsid w:val="00D14A88"/>
    <w:rsid w:val="00D14C71"/>
    <w:rsid w:val="00D14EAE"/>
    <w:rsid w:val="00D14F9E"/>
    <w:rsid w:val="00D15160"/>
    <w:rsid w:val="00D15293"/>
    <w:rsid w:val="00D15305"/>
    <w:rsid w:val="00D153F2"/>
    <w:rsid w:val="00D15466"/>
    <w:rsid w:val="00D1549D"/>
    <w:rsid w:val="00D15732"/>
    <w:rsid w:val="00D15821"/>
    <w:rsid w:val="00D158B3"/>
    <w:rsid w:val="00D1595D"/>
    <w:rsid w:val="00D15A96"/>
    <w:rsid w:val="00D15B8D"/>
    <w:rsid w:val="00D15C9B"/>
    <w:rsid w:val="00D15D7D"/>
    <w:rsid w:val="00D15D9E"/>
    <w:rsid w:val="00D15DA9"/>
    <w:rsid w:val="00D16110"/>
    <w:rsid w:val="00D1632A"/>
    <w:rsid w:val="00D165CE"/>
    <w:rsid w:val="00D1685C"/>
    <w:rsid w:val="00D16935"/>
    <w:rsid w:val="00D1695C"/>
    <w:rsid w:val="00D16976"/>
    <w:rsid w:val="00D16A03"/>
    <w:rsid w:val="00D16A1A"/>
    <w:rsid w:val="00D16B07"/>
    <w:rsid w:val="00D16B61"/>
    <w:rsid w:val="00D16D47"/>
    <w:rsid w:val="00D1722B"/>
    <w:rsid w:val="00D17273"/>
    <w:rsid w:val="00D17399"/>
    <w:rsid w:val="00D17688"/>
    <w:rsid w:val="00D177A6"/>
    <w:rsid w:val="00D1781B"/>
    <w:rsid w:val="00D17A47"/>
    <w:rsid w:val="00D17B54"/>
    <w:rsid w:val="00D17C03"/>
    <w:rsid w:val="00D17C17"/>
    <w:rsid w:val="00D17D6C"/>
    <w:rsid w:val="00D17E55"/>
    <w:rsid w:val="00D17F07"/>
    <w:rsid w:val="00D20024"/>
    <w:rsid w:val="00D20377"/>
    <w:rsid w:val="00D20385"/>
    <w:rsid w:val="00D20816"/>
    <w:rsid w:val="00D2081B"/>
    <w:rsid w:val="00D20ADF"/>
    <w:rsid w:val="00D20BD1"/>
    <w:rsid w:val="00D20E34"/>
    <w:rsid w:val="00D21730"/>
    <w:rsid w:val="00D21977"/>
    <w:rsid w:val="00D21A27"/>
    <w:rsid w:val="00D21C9E"/>
    <w:rsid w:val="00D21E6E"/>
    <w:rsid w:val="00D2214D"/>
    <w:rsid w:val="00D2243B"/>
    <w:rsid w:val="00D224B3"/>
    <w:rsid w:val="00D225B8"/>
    <w:rsid w:val="00D227F0"/>
    <w:rsid w:val="00D22833"/>
    <w:rsid w:val="00D22AC7"/>
    <w:rsid w:val="00D22CC8"/>
    <w:rsid w:val="00D22D24"/>
    <w:rsid w:val="00D22DD9"/>
    <w:rsid w:val="00D2315E"/>
    <w:rsid w:val="00D23173"/>
    <w:rsid w:val="00D23297"/>
    <w:rsid w:val="00D232C3"/>
    <w:rsid w:val="00D23380"/>
    <w:rsid w:val="00D234AC"/>
    <w:rsid w:val="00D234D4"/>
    <w:rsid w:val="00D234E3"/>
    <w:rsid w:val="00D237AF"/>
    <w:rsid w:val="00D239DF"/>
    <w:rsid w:val="00D23D96"/>
    <w:rsid w:val="00D24003"/>
    <w:rsid w:val="00D240F2"/>
    <w:rsid w:val="00D24134"/>
    <w:rsid w:val="00D24328"/>
    <w:rsid w:val="00D2438A"/>
    <w:rsid w:val="00D24452"/>
    <w:rsid w:val="00D24514"/>
    <w:rsid w:val="00D24549"/>
    <w:rsid w:val="00D245A4"/>
    <w:rsid w:val="00D245AF"/>
    <w:rsid w:val="00D245F6"/>
    <w:rsid w:val="00D24728"/>
    <w:rsid w:val="00D24874"/>
    <w:rsid w:val="00D24C1C"/>
    <w:rsid w:val="00D24CA0"/>
    <w:rsid w:val="00D2503B"/>
    <w:rsid w:val="00D2504A"/>
    <w:rsid w:val="00D250DE"/>
    <w:rsid w:val="00D25414"/>
    <w:rsid w:val="00D25555"/>
    <w:rsid w:val="00D25726"/>
    <w:rsid w:val="00D25924"/>
    <w:rsid w:val="00D259AB"/>
    <w:rsid w:val="00D25AC3"/>
    <w:rsid w:val="00D25D32"/>
    <w:rsid w:val="00D25D46"/>
    <w:rsid w:val="00D25F04"/>
    <w:rsid w:val="00D260BB"/>
    <w:rsid w:val="00D26137"/>
    <w:rsid w:val="00D2636C"/>
    <w:rsid w:val="00D2663F"/>
    <w:rsid w:val="00D266B1"/>
    <w:rsid w:val="00D26835"/>
    <w:rsid w:val="00D2695B"/>
    <w:rsid w:val="00D26A54"/>
    <w:rsid w:val="00D26A99"/>
    <w:rsid w:val="00D26B74"/>
    <w:rsid w:val="00D26BB2"/>
    <w:rsid w:val="00D26BE8"/>
    <w:rsid w:val="00D26C60"/>
    <w:rsid w:val="00D26D5D"/>
    <w:rsid w:val="00D26F46"/>
    <w:rsid w:val="00D2711C"/>
    <w:rsid w:val="00D2712C"/>
    <w:rsid w:val="00D2720B"/>
    <w:rsid w:val="00D27316"/>
    <w:rsid w:val="00D27333"/>
    <w:rsid w:val="00D275C8"/>
    <w:rsid w:val="00D277E7"/>
    <w:rsid w:val="00D278BD"/>
    <w:rsid w:val="00D2797B"/>
    <w:rsid w:val="00D279F5"/>
    <w:rsid w:val="00D27A56"/>
    <w:rsid w:val="00D27B9F"/>
    <w:rsid w:val="00D27ED5"/>
    <w:rsid w:val="00D30190"/>
    <w:rsid w:val="00D30304"/>
    <w:rsid w:val="00D3040F"/>
    <w:rsid w:val="00D30541"/>
    <w:rsid w:val="00D306D3"/>
    <w:rsid w:val="00D308BF"/>
    <w:rsid w:val="00D30A61"/>
    <w:rsid w:val="00D30BA2"/>
    <w:rsid w:val="00D30BA9"/>
    <w:rsid w:val="00D30C0B"/>
    <w:rsid w:val="00D30CEB"/>
    <w:rsid w:val="00D30FFA"/>
    <w:rsid w:val="00D3119B"/>
    <w:rsid w:val="00D311FB"/>
    <w:rsid w:val="00D312B8"/>
    <w:rsid w:val="00D315CE"/>
    <w:rsid w:val="00D31677"/>
    <w:rsid w:val="00D3168A"/>
    <w:rsid w:val="00D31855"/>
    <w:rsid w:val="00D31990"/>
    <w:rsid w:val="00D319B3"/>
    <w:rsid w:val="00D31DAB"/>
    <w:rsid w:val="00D31DEF"/>
    <w:rsid w:val="00D3207C"/>
    <w:rsid w:val="00D32292"/>
    <w:rsid w:val="00D32414"/>
    <w:rsid w:val="00D324EE"/>
    <w:rsid w:val="00D324F2"/>
    <w:rsid w:val="00D324FB"/>
    <w:rsid w:val="00D325DE"/>
    <w:rsid w:val="00D3272D"/>
    <w:rsid w:val="00D32733"/>
    <w:rsid w:val="00D3299A"/>
    <w:rsid w:val="00D32A60"/>
    <w:rsid w:val="00D32ACF"/>
    <w:rsid w:val="00D32BD6"/>
    <w:rsid w:val="00D32BEB"/>
    <w:rsid w:val="00D33027"/>
    <w:rsid w:val="00D3330E"/>
    <w:rsid w:val="00D33422"/>
    <w:rsid w:val="00D33785"/>
    <w:rsid w:val="00D33A07"/>
    <w:rsid w:val="00D33A66"/>
    <w:rsid w:val="00D33AE9"/>
    <w:rsid w:val="00D33C10"/>
    <w:rsid w:val="00D33C99"/>
    <w:rsid w:val="00D340CD"/>
    <w:rsid w:val="00D34196"/>
    <w:rsid w:val="00D341E5"/>
    <w:rsid w:val="00D34664"/>
    <w:rsid w:val="00D34720"/>
    <w:rsid w:val="00D349ED"/>
    <w:rsid w:val="00D349F9"/>
    <w:rsid w:val="00D3514D"/>
    <w:rsid w:val="00D3537A"/>
    <w:rsid w:val="00D35543"/>
    <w:rsid w:val="00D35693"/>
    <w:rsid w:val="00D35809"/>
    <w:rsid w:val="00D35832"/>
    <w:rsid w:val="00D3589C"/>
    <w:rsid w:val="00D3589D"/>
    <w:rsid w:val="00D35AC2"/>
    <w:rsid w:val="00D35AD2"/>
    <w:rsid w:val="00D35E92"/>
    <w:rsid w:val="00D35EB7"/>
    <w:rsid w:val="00D35EEC"/>
    <w:rsid w:val="00D35FFE"/>
    <w:rsid w:val="00D362B2"/>
    <w:rsid w:val="00D36322"/>
    <w:rsid w:val="00D3636D"/>
    <w:rsid w:val="00D36563"/>
    <w:rsid w:val="00D365F9"/>
    <w:rsid w:val="00D36771"/>
    <w:rsid w:val="00D36BAF"/>
    <w:rsid w:val="00D36CA2"/>
    <w:rsid w:val="00D36CA3"/>
    <w:rsid w:val="00D36CD8"/>
    <w:rsid w:val="00D36E49"/>
    <w:rsid w:val="00D36EAA"/>
    <w:rsid w:val="00D36EAB"/>
    <w:rsid w:val="00D36F03"/>
    <w:rsid w:val="00D36F7C"/>
    <w:rsid w:val="00D36F95"/>
    <w:rsid w:val="00D36FB6"/>
    <w:rsid w:val="00D374F4"/>
    <w:rsid w:val="00D37522"/>
    <w:rsid w:val="00D37616"/>
    <w:rsid w:val="00D376B7"/>
    <w:rsid w:val="00D376E7"/>
    <w:rsid w:val="00D37889"/>
    <w:rsid w:val="00D3797F"/>
    <w:rsid w:val="00D37CA5"/>
    <w:rsid w:val="00D37CAE"/>
    <w:rsid w:val="00D37F64"/>
    <w:rsid w:val="00D37F9C"/>
    <w:rsid w:val="00D40081"/>
    <w:rsid w:val="00D40305"/>
    <w:rsid w:val="00D405BD"/>
    <w:rsid w:val="00D4067C"/>
    <w:rsid w:val="00D40886"/>
    <w:rsid w:val="00D408B7"/>
    <w:rsid w:val="00D409E8"/>
    <w:rsid w:val="00D40A47"/>
    <w:rsid w:val="00D40BF8"/>
    <w:rsid w:val="00D40D55"/>
    <w:rsid w:val="00D40F6A"/>
    <w:rsid w:val="00D4101D"/>
    <w:rsid w:val="00D4101F"/>
    <w:rsid w:val="00D410A0"/>
    <w:rsid w:val="00D41282"/>
    <w:rsid w:val="00D41329"/>
    <w:rsid w:val="00D413AC"/>
    <w:rsid w:val="00D414CB"/>
    <w:rsid w:val="00D419CA"/>
    <w:rsid w:val="00D41D2E"/>
    <w:rsid w:val="00D41D46"/>
    <w:rsid w:val="00D41DD9"/>
    <w:rsid w:val="00D41E6D"/>
    <w:rsid w:val="00D42012"/>
    <w:rsid w:val="00D4213A"/>
    <w:rsid w:val="00D42240"/>
    <w:rsid w:val="00D422B7"/>
    <w:rsid w:val="00D422E6"/>
    <w:rsid w:val="00D424A0"/>
    <w:rsid w:val="00D42A0B"/>
    <w:rsid w:val="00D42BD9"/>
    <w:rsid w:val="00D42D05"/>
    <w:rsid w:val="00D42E62"/>
    <w:rsid w:val="00D42F10"/>
    <w:rsid w:val="00D42F61"/>
    <w:rsid w:val="00D4330C"/>
    <w:rsid w:val="00D43618"/>
    <w:rsid w:val="00D4377C"/>
    <w:rsid w:val="00D437F2"/>
    <w:rsid w:val="00D438CF"/>
    <w:rsid w:val="00D43904"/>
    <w:rsid w:val="00D43B8E"/>
    <w:rsid w:val="00D43E2B"/>
    <w:rsid w:val="00D4409C"/>
    <w:rsid w:val="00D44116"/>
    <w:rsid w:val="00D44167"/>
    <w:rsid w:val="00D443B8"/>
    <w:rsid w:val="00D44457"/>
    <w:rsid w:val="00D444C2"/>
    <w:rsid w:val="00D4459C"/>
    <w:rsid w:val="00D445D4"/>
    <w:rsid w:val="00D448A7"/>
    <w:rsid w:val="00D449CF"/>
    <w:rsid w:val="00D44A40"/>
    <w:rsid w:val="00D44BC7"/>
    <w:rsid w:val="00D44C7A"/>
    <w:rsid w:val="00D44DA3"/>
    <w:rsid w:val="00D44E72"/>
    <w:rsid w:val="00D44EA1"/>
    <w:rsid w:val="00D44EA8"/>
    <w:rsid w:val="00D44ED9"/>
    <w:rsid w:val="00D44F1A"/>
    <w:rsid w:val="00D44F77"/>
    <w:rsid w:val="00D45073"/>
    <w:rsid w:val="00D452F2"/>
    <w:rsid w:val="00D45384"/>
    <w:rsid w:val="00D45394"/>
    <w:rsid w:val="00D4549D"/>
    <w:rsid w:val="00D454FE"/>
    <w:rsid w:val="00D455B3"/>
    <w:rsid w:val="00D457AD"/>
    <w:rsid w:val="00D4594D"/>
    <w:rsid w:val="00D45B5B"/>
    <w:rsid w:val="00D45BBC"/>
    <w:rsid w:val="00D45BEC"/>
    <w:rsid w:val="00D45C7C"/>
    <w:rsid w:val="00D45CA2"/>
    <w:rsid w:val="00D45D5C"/>
    <w:rsid w:val="00D45E08"/>
    <w:rsid w:val="00D45E50"/>
    <w:rsid w:val="00D46042"/>
    <w:rsid w:val="00D460BF"/>
    <w:rsid w:val="00D460FA"/>
    <w:rsid w:val="00D4611D"/>
    <w:rsid w:val="00D4642B"/>
    <w:rsid w:val="00D465C9"/>
    <w:rsid w:val="00D46992"/>
    <w:rsid w:val="00D46CA7"/>
    <w:rsid w:val="00D46DE0"/>
    <w:rsid w:val="00D46ED2"/>
    <w:rsid w:val="00D46F9E"/>
    <w:rsid w:val="00D4702E"/>
    <w:rsid w:val="00D471F9"/>
    <w:rsid w:val="00D47478"/>
    <w:rsid w:val="00D47945"/>
    <w:rsid w:val="00D47C45"/>
    <w:rsid w:val="00D47FA1"/>
    <w:rsid w:val="00D500B4"/>
    <w:rsid w:val="00D5023B"/>
    <w:rsid w:val="00D50403"/>
    <w:rsid w:val="00D5044D"/>
    <w:rsid w:val="00D50588"/>
    <w:rsid w:val="00D506D2"/>
    <w:rsid w:val="00D506E9"/>
    <w:rsid w:val="00D507BB"/>
    <w:rsid w:val="00D50AF1"/>
    <w:rsid w:val="00D50BD0"/>
    <w:rsid w:val="00D51093"/>
    <w:rsid w:val="00D51213"/>
    <w:rsid w:val="00D5129B"/>
    <w:rsid w:val="00D51569"/>
    <w:rsid w:val="00D51709"/>
    <w:rsid w:val="00D519B0"/>
    <w:rsid w:val="00D51E57"/>
    <w:rsid w:val="00D51E65"/>
    <w:rsid w:val="00D51EB7"/>
    <w:rsid w:val="00D5202C"/>
    <w:rsid w:val="00D5207A"/>
    <w:rsid w:val="00D520D4"/>
    <w:rsid w:val="00D52269"/>
    <w:rsid w:val="00D52346"/>
    <w:rsid w:val="00D523C0"/>
    <w:rsid w:val="00D523E4"/>
    <w:rsid w:val="00D52780"/>
    <w:rsid w:val="00D527BD"/>
    <w:rsid w:val="00D528F1"/>
    <w:rsid w:val="00D52942"/>
    <w:rsid w:val="00D52ACF"/>
    <w:rsid w:val="00D52B1B"/>
    <w:rsid w:val="00D52E49"/>
    <w:rsid w:val="00D52F25"/>
    <w:rsid w:val="00D53173"/>
    <w:rsid w:val="00D531BA"/>
    <w:rsid w:val="00D53357"/>
    <w:rsid w:val="00D533CE"/>
    <w:rsid w:val="00D53423"/>
    <w:rsid w:val="00D535D4"/>
    <w:rsid w:val="00D53A1C"/>
    <w:rsid w:val="00D53A4D"/>
    <w:rsid w:val="00D53B7C"/>
    <w:rsid w:val="00D53B9A"/>
    <w:rsid w:val="00D53C60"/>
    <w:rsid w:val="00D53D01"/>
    <w:rsid w:val="00D54033"/>
    <w:rsid w:val="00D5407E"/>
    <w:rsid w:val="00D540CF"/>
    <w:rsid w:val="00D54198"/>
    <w:rsid w:val="00D54325"/>
    <w:rsid w:val="00D54348"/>
    <w:rsid w:val="00D5434F"/>
    <w:rsid w:val="00D5449D"/>
    <w:rsid w:val="00D547EB"/>
    <w:rsid w:val="00D54802"/>
    <w:rsid w:val="00D549C8"/>
    <w:rsid w:val="00D54A49"/>
    <w:rsid w:val="00D54AAB"/>
    <w:rsid w:val="00D54B05"/>
    <w:rsid w:val="00D54C3D"/>
    <w:rsid w:val="00D54CAC"/>
    <w:rsid w:val="00D54DB3"/>
    <w:rsid w:val="00D54EB8"/>
    <w:rsid w:val="00D54ED1"/>
    <w:rsid w:val="00D550D5"/>
    <w:rsid w:val="00D550DC"/>
    <w:rsid w:val="00D55465"/>
    <w:rsid w:val="00D555BB"/>
    <w:rsid w:val="00D55611"/>
    <w:rsid w:val="00D55678"/>
    <w:rsid w:val="00D557F6"/>
    <w:rsid w:val="00D55806"/>
    <w:rsid w:val="00D5594D"/>
    <w:rsid w:val="00D55A31"/>
    <w:rsid w:val="00D55A4C"/>
    <w:rsid w:val="00D55AC2"/>
    <w:rsid w:val="00D55B28"/>
    <w:rsid w:val="00D55CBB"/>
    <w:rsid w:val="00D55DEC"/>
    <w:rsid w:val="00D55E9D"/>
    <w:rsid w:val="00D560D7"/>
    <w:rsid w:val="00D5610F"/>
    <w:rsid w:val="00D56246"/>
    <w:rsid w:val="00D56300"/>
    <w:rsid w:val="00D56531"/>
    <w:rsid w:val="00D56535"/>
    <w:rsid w:val="00D56540"/>
    <w:rsid w:val="00D565A3"/>
    <w:rsid w:val="00D56741"/>
    <w:rsid w:val="00D56814"/>
    <w:rsid w:val="00D56871"/>
    <w:rsid w:val="00D56B5D"/>
    <w:rsid w:val="00D56BE0"/>
    <w:rsid w:val="00D56E53"/>
    <w:rsid w:val="00D5704C"/>
    <w:rsid w:val="00D57127"/>
    <w:rsid w:val="00D57287"/>
    <w:rsid w:val="00D5737A"/>
    <w:rsid w:val="00D5738B"/>
    <w:rsid w:val="00D57492"/>
    <w:rsid w:val="00D5751A"/>
    <w:rsid w:val="00D575A4"/>
    <w:rsid w:val="00D575B4"/>
    <w:rsid w:val="00D57680"/>
    <w:rsid w:val="00D57981"/>
    <w:rsid w:val="00D57CDA"/>
    <w:rsid w:val="00D57EC3"/>
    <w:rsid w:val="00D57EE1"/>
    <w:rsid w:val="00D57F2A"/>
    <w:rsid w:val="00D57F33"/>
    <w:rsid w:val="00D601AE"/>
    <w:rsid w:val="00D6029D"/>
    <w:rsid w:val="00D60375"/>
    <w:rsid w:val="00D605AA"/>
    <w:rsid w:val="00D605CC"/>
    <w:rsid w:val="00D60656"/>
    <w:rsid w:val="00D6068A"/>
    <w:rsid w:val="00D60724"/>
    <w:rsid w:val="00D60C10"/>
    <w:rsid w:val="00D60D53"/>
    <w:rsid w:val="00D6138E"/>
    <w:rsid w:val="00D613A5"/>
    <w:rsid w:val="00D6140B"/>
    <w:rsid w:val="00D616D3"/>
    <w:rsid w:val="00D61978"/>
    <w:rsid w:val="00D61BE5"/>
    <w:rsid w:val="00D61C13"/>
    <w:rsid w:val="00D61C5F"/>
    <w:rsid w:val="00D61CB2"/>
    <w:rsid w:val="00D620E1"/>
    <w:rsid w:val="00D624FC"/>
    <w:rsid w:val="00D625BF"/>
    <w:rsid w:val="00D62626"/>
    <w:rsid w:val="00D62791"/>
    <w:rsid w:val="00D62A14"/>
    <w:rsid w:val="00D62A89"/>
    <w:rsid w:val="00D62B08"/>
    <w:rsid w:val="00D62B5F"/>
    <w:rsid w:val="00D62BA5"/>
    <w:rsid w:val="00D62C75"/>
    <w:rsid w:val="00D62CF1"/>
    <w:rsid w:val="00D63055"/>
    <w:rsid w:val="00D631E0"/>
    <w:rsid w:val="00D63281"/>
    <w:rsid w:val="00D634D0"/>
    <w:rsid w:val="00D63905"/>
    <w:rsid w:val="00D63988"/>
    <w:rsid w:val="00D639F3"/>
    <w:rsid w:val="00D63CD9"/>
    <w:rsid w:val="00D63E22"/>
    <w:rsid w:val="00D63EA6"/>
    <w:rsid w:val="00D63F3C"/>
    <w:rsid w:val="00D63F6D"/>
    <w:rsid w:val="00D63FA1"/>
    <w:rsid w:val="00D64128"/>
    <w:rsid w:val="00D641D0"/>
    <w:rsid w:val="00D641ED"/>
    <w:rsid w:val="00D6425F"/>
    <w:rsid w:val="00D6437E"/>
    <w:rsid w:val="00D6439A"/>
    <w:rsid w:val="00D643C2"/>
    <w:rsid w:val="00D64401"/>
    <w:rsid w:val="00D64491"/>
    <w:rsid w:val="00D64826"/>
    <w:rsid w:val="00D648C8"/>
    <w:rsid w:val="00D64ADA"/>
    <w:rsid w:val="00D64F19"/>
    <w:rsid w:val="00D64F91"/>
    <w:rsid w:val="00D64FDB"/>
    <w:rsid w:val="00D650CB"/>
    <w:rsid w:val="00D6513B"/>
    <w:rsid w:val="00D657AA"/>
    <w:rsid w:val="00D6599D"/>
    <w:rsid w:val="00D65B04"/>
    <w:rsid w:val="00D65E40"/>
    <w:rsid w:val="00D660B3"/>
    <w:rsid w:val="00D6624E"/>
    <w:rsid w:val="00D662E5"/>
    <w:rsid w:val="00D66571"/>
    <w:rsid w:val="00D66AE2"/>
    <w:rsid w:val="00D66B07"/>
    <w:rsid w:val="00D66C53"/>
    <w:rsid w:val="00D66CBC"/>
    <w:rsid w:val="00D66F1D"/>
    <w:rsid w:val="00D66F54"/>
    <w:rsid w:val="00D66FE1"/>
    <w:rsid w:val="00D67056"/>
    <w:rsid w:val="00D6716B"/>
    <w:rsid w:val="00D6716D"/>
    <w:rsid w:val="00D67313"/>
    <w:rsid w:val="00D6732D"/>
    <w:rsid w:val="00D673B8"/>
    <w:rsid w:val="00D67877"/>
    <w:rsid w:val="00D67A14"/>
    <w:rsid w:val="00D67A6A"/>
    <w:rsid w:val="00D67AF4"/>
    <w:rsid w:val="00D67C81"/>
    <w:rsid w:val="00D67E26"/>
    <w:rsid w:val="00D700EB"/>
    <w:rsid w:val="00D702B8"/>
    <w:rsid w:val="00D70449"/>
    <w:rsid w:val="00D7044E"/>
    <w:rsid w:val="00D7049F"/>
    <w:rsid w:val="00D708ED"/>
    <w:rsid w:val="00D70AB1"/>
    <w:rsid w:val="00D70B43"/>
    <w:rsid w:val="00D70BC1"/>
    <w:rsid w:val="00D70CC6"/>
    <w:rsid w:val="00D70E69"/>
    <w:rsid w:val="00D70FB9"/>
    <w:rsid w:val="00D71020"/>
    <w:rsid w:val="00D712A8"/>
    <w:rsid w:val="00D714F4"/>
    <w:rsid w:val="00D71709"/>
    <w:rsid w:val="00D71968"/>
    <w:rsid w:val="00D71969"/>
    <w:rsid w:val="00D71B26"/>
    <w:rsid w:val="00D71C5F"/>
    <w:rsid w:val="00D71D5E"/>
    <w:rsid w:val="00D71D7B"/>
    <w:rsid w:val="00D71F82"/>
    <w:rsid w:val="00D7201A"/>
    <w:rsid w:val="00D72074"/>
    <w:rsid w:val="00D72187"/>
    <w:rsid w:val="00D72215"/>
    <w:rsid w:val="00D72349"/>
    <w:rsid w:val="00D723D6"/>
    <w:rsid w:val="00D72578"/>
    <w:rsid w:val="00D7290A"/>
    <w:rsid w:val="00D72923"/>
    <w:rsid w:val="00D729B4"/>
    <w:rsid w:val="00D72A6B"/>
    <w:rsid w:val="00D72AC0"/>
    <w:rsid w:val="00D72D4C"/>
    <w:rsid w:val="00D72F3B"/>
    <w:rsid w:val="00D72F6D"/>
    <w:rsid w:val="00D731D6"/>
    <w:rsid w:val="00D73322"/>
    <w:rsid w:val="00D73330"/>
    <w:rsid w:val="00D73653"/>
    <w:rsid w:val="00D73859"/>
    <w:rsid w:val="00D73880"/>
    <w:rsid w:val="00D73AA8"/>
    <w:rsid w:val="00D73B2E"/>
    <w:rsid w:val="00D73CCF"/>
    <w:rsid w:val="00D7427E"/>
    <w:rsid w:val="00D7428C"/>
    <w:rsid w:val="00D74388"/>
    <w:rsid w:val="00D745BB"/>
    <w:rsid w:val="00D7474D"/>
    <w:rsid w:val="00D747B2"/>
    <w:rsid w:val="00D7486C"/>
    <w:rsid w:val="00D748BA"/>
    <w:rsid w:val="00D74F89"/>
    <w:rsid w:val="00D74FBC"/>
    <w:rsid w:val="00D75059"/>
    <w:rsid w:val="00D75112"/>
    <w:rsid w:val="00D75359"/>
    <w:rsid w:val="00D753EE"/>
    <w:rsid w:val="00D7560A"/>
    <w:rsid w:val="00D75622"/>
    <w:rsid w:val="00D75673"/>
    <w:rsid w:val="00D75DEA"/>
    <w:rsid w:val="00D75F00"/>
    <w:rsid w:val="00D75F08"/>
    <w:rsid w:val="00D75F7A"/>
    <w:rsid w:val="00D763EF"/>
    <w:rsid w:val="00D76552"/>
    <w:rsid w:val="00D766F6"/>
    <w:rsid w:val="00D76851"/>
    <w:rsid w:val="00D768FB"/>
    <w:rsid w:val="00D769A1"/>
    <w:rsid w:val="00D76B75"/>
    <w:rsid w:val="00D76EC6"/>
    <w:rsid w:val="00D76F80"/>
    <w:rsid w:val="00D7713A"/>
    <w:rsid w:val="00D77142"/>
    <w:rsid w:val="00D7754E"/>
    <w:rsid w:val="00D77575"/>
    <w:rsid w:val="00D775C4"/>
    <w:rsid w:val="00D775E8"/>
    <w:rsid w:val="00D77E46"/>
    <w:rsid w:val="00D77EEB"/>
    <w:rsid w:val="00D80109"/>
    <w:rsid w:val="00D8010C"/>
    <w:rsid w:val="00D80201"/>
    <w:rsid w:val="00D80367"/>
    <w:rsid w:val="00D805C8"/>
    <w:rsid w:val="00D80628"/>
    <w:rsid w:val="00D806E5"/>
    <w:rsid w:val="00D8070C"/>
    <w:rsid w:val="00D80724"/>
    <w:rsid w:val="00D8076A"/>
    <w:rsid w:val="00D808EE"/>
    <w:rsid w:val="00D80952"/>
    <w:rsid w:val="00D809A9"/>
    <w:rsid w:val="00D80A7D"/>
    <w:rsid w:val="00D80A9C"/>
    <w:rsid w:val="00D80BC0"/>
    <w:rsid w:val="00D80CF5"/>
    <w:rsid w:val="00D80E1F"/>
    <w:rsid w:val="00D81025"/>
    <w:rsid w:val="00D810F8"/>
    <w:rsid w:val="00D811FD"/>
    <w:rsid w:val="00D81464"/>
    <w:rsid w:val="00D81785"/>
    <w:rsid w:val="00D81C53"/>
    <w:rsid w:val="00D81CEE"/>
    <w:rsid w:val="00D81DCF"/>
    <w:rsid w:val="00D81F41"/>
    <w:rsid w:val="00D81F87"/>
    <w:rsid w:val="00D82007"/>
    <w:rsid w:val="00D8203A"/>
    <w:rsid w:val="00D820D5"/>
    <w:rsid w:val="00D820DE"/>
    <w:rsid w:val="00D8212B"/>
    <w:rsid w:val="00D8213A"/>
    <w:rsid w:val="00D8216C"/>
    <w:rsid w:val="00D82195"/>
    <w:rsid w:val="00D82376"/>
    <w:rsid w:val="00D823DC"/>
    <w:rsid w:val="00D823F3"/>
    <w:rsid w:val="00D824C5"/>
    <w:rsid w:val="00D82764"/>
    <w:rsid w:val="00D82853"/>
    <w:rsid w:val="00D82AA6"/>
    <w:rsid w:val="00D82AAC"/>
    <w:rsid w:val="00D82AEE"/>
    <w:rsid w:val="00D82C2A"/>
    <w:rsid w:val="00D82C9A"/>
    <w:rsid w:val="00D82DFC"/>
    <w:rsid w:val="00D82F54"/>
    <w:rsid w:val="00D83593"/>
    <w:rsid w:val="00D836A0"/>
    <w:rsid w:val="00D837D2"/>
    <w:rsid w:val="00D83AA3"/>
    <w:rsid w:val="00D83B06"/>
    <w:rsid w:val="00D83B1A"/>
    <w:rsid w:val="00D83C1C"/>
    <w:rsid w:val="00D83CBD"/>
    <w:rsid w:val="00D83DE6"/>
    <w:rsid w:val="00D83EA4"/>
    <w:rsid w:val="00D83FAA"/>
    <w:rsid w:val="00D8418B"/>
    <w:rsid w:val="00D84318"/>
    <w:rsid w:val="00D84398"/>
    <w:rsid w:val="00D843BF"/>
    <w:rsid w:val="00D84533"/>
    <w:rsid w:val="00D8476A"/>
    <w:rsid w:val="00D84857"/>
    <w:rsid w:val="00D8490B"/>
    <w:rsid w:val="00D849D3"/>
    <w:rsid w:val="00D849EF"/>
    <w:rsid w:val="00D84AC6"/>
    <w:rsid w:val="00D84B5C"/>
    <w:rsid w:val="00D84BD1"/>
    <w:rsid w:val="00D84C48"/>
    <w:rsid w:val="00D84DA4"/>
    <w:rsid w:val="00D84DDC"/>
    <w:rsid w:val="00D853C4"/>
    <w:rsid w:val="00D85403"/>
    <w:rsid w:val="00D85616"/>
    <w:rsid w:val="00D85677"/>
    <w:rsid w:val="00D85678"/>
    <w:rsid w:val="00D859FA"/>
    <w:rsid w:val="00D85B9A"/>
    <w:rsid w:val="00D85C9A"/>
    <w:rsid w:val="00D85D36"/>
    <w:rsid w:val="00D85D63"/>
    <w:rsid w:val="00D85DE9"/>
    <w:rsid w:val="00D85F15"/>
    <w:rsid w:val="00D86286"/>
    <w:rsid w:val="00D8676D"/>
    <w:rsid w:val="00D867DD"/>
    <w:rsid w:val="00D869C4"/>
    <w:rsid w:val="00D86B3E"/>
    <w:rsid w:val="00D86CDF"/>
    <w:rsid w:val="00D86DFC"/>
    <w:rsid w:val="00D86EA8"/>
    <w:rsid w:val="00D86F2E"/>
    <w:rsid w:val="00D86F72"/>
    <w:rsid w:val="00D87051"/>
    <w:rsid w:val="00D8706E"/>
    <w:rsid w:val="00D87080"/>
    <w:rsid w:val="00D870B2"/>
    <w:rsid w:val="00D87209"/>
    <w:rsid w:val="00D872F2"/>
    <w:rsid w:val="00D8745D"/>
    <w:rsid w:val="00D87682"/>
    <w:rsid w:val="00D8777D"/>
    <w:rsid w:val="00D877E5"/>
    <w:rsid w:val="00D87826"/>
    <w:rsid w:val="00D87A57"/>
    <w:rsid w:val="00D87B18"/>
    <w:rsid w:val="00D87C1A"/>
    <w:rsid w:val="00D87D8F"/>
    <w:rsid w:val="00D87E06"/>
    <w:rsid w:val="00D87FB4"/>
    <w:rsid w:val="00D87FF7"/>
    <w:rsid w:val="00D9009C"/>
    <w:rsid w:val="00D902DB"/>
    <w:rsid w:val="00D9030F"/>
    <w:rsid w:val="00D903B3"/>
    <w:rsid w:val="00D90425"/>
    <w:rsid w:val="00D90448"/>
    <w:rsid w:val="00D907E8"/>
    <w:rsid w:val="00D908B8"/>
    <w:rsid w:val="00D909AC"/>
    <w:rsid w:val="00D909F2"/>
    <w:rsid w:val="00D909FD"/>
    <w:rsid w:val="00D90A07"/>
    <w:rsid w:val="00D90A4C"/>
    <w:rsid w:val="00D90AD6"/>
    <w:rsid w:val="00D90D9B"/>
    <w:rsid w:val="00D91070"/>
    <w:rsid w:val="00D910BE"/>
    <w:rsid w:val="00D91432"/>
    <w:rsid w:val="00D9163B"/>
    <w:rsid w:val="00D91688"/>
    <w:rsid w:val="00D91765"/>
    <w:rsid w:val="00D91876"/>
    <w:rsid w:val="00D91B37"/>
    <w:rsid w:val="00D91BCD"/>
    <w:rsid w:val="00D921A8"/>
    <w:rsid w:val="00D921CE"/>
    <w:rsid w:val="00D92241"/>
    <w:rsid w:val="00D9239C"/>
    <w:rsid w:val="00D92414"/>
    <w:rsid w:val="00D92433"/>
    <w:rsid w:val="00D926FE"/>
    <w:rsid w:val="00D9274F"/>
    <w:rsid w:val="00D92932"/>
    <w:rsid w:val="00D929CF"/>
    <w:rsid w:val="00D92A14"/>
    <w:rsid w:val="00D92AF5"/>
    <w:rsid w:val="00D92B57"/>
    <w:rsid w:val="00D92BB7"/>
    <w:rsid w:val="00D92E22"/>
    <w:rsid w:val="00D92F11"/>
    <w:rsid w:val="00D92F54"/>
    <w:rsid w:val="00D92FEF"/>
    <w:rsid w:val="00D930D7"/>
    <w:rsid w:val="00D932D6"/>
    <w:rsid w:val="00D934B9"/>
    <w:rsid w:val="00D935F9"/>
    <w:rsid w:val="00D93783"/>
    <w:rsid w:val="00D93814"/>
    <w:rsid w:val="00D93820"/>
    <w:rsid w:val="00D938FE"/>
    <w:rsid w:val="00D9395C"/>
    <w:rsid w:val="00D93AA7"/>
    <w:rsid w:val="00D93C01"/>
    <w:rsid w:val="00D93CCB"/>
    <w:rsid w:val="00D93DCF"/>
    <w:rsid w:val="00D93E8B"/>
    <w:rsid w:val="00D93F3A"/>
    <w:rsid w:val="00D94208"/>
    <w:rsid w:val="00D94290"/>
    <w:rsid w:val="00D942AE"/>
    <w:rsid w:val="00D942FF"/>
    <w:rsid w:val="00D9431E"/>
    <w:rsid w:val="00D94430"/>
    <w:rsid w:val="00D945D7"/>
    <w:rsid w:val="00D947EC"/>
    <w:rsid w:val="00D948E5"/>
    <w:rsid w:val="00D94A96"/>
    <w:rsid w:val="00D94B15"/>
    <w:rsid w:val="00D94B50"/>
    <w:rsid w:val="00D94D99"/>
    <w:rsid w:val="00D94DA8"/>
    <w:rsid w:val="00D94FA2"/>
    <w:rsid w:val="00D94FD8"/>
    <w:rsid w:val="00D9522D"/>
    <w:rsid w:val="00D9525C"/>
    <w:rsid w:val="00D952B3"/>
    <w:rsid w:val="00D9553E"/>
    <w:rsid w:val="00D95A20"/>
    <w:rsid w:val="00D95EA0"/>
    <w:rsid w:val="00D95FD8"/>
    <w:rsid w:val="00D962A3"/>
    <w:rsid w:val="00D96766"/>
    <w:rsid w:val="00D96800"/>
    <w:rsid w:val="00D9687B"/>
    <w:rsid w:val="00D96904"/>
    <w:rsid w:val="00D9692B"/>
    <w:rsid w:val="00D96A61"/>
    <w:rsid w:val="00D96CCA"/>
    <w:rsid w:val="00D96D5F"/>
    <w:rsid w:val="00D96E7F"/>
    <w:rsid w:val="00D96FED"/>
    <w:rsid w:val="00D970B4"/>
    <w:rsid w:val="00D9711A"/>
    <w:rsid w:val="00D97366"/>
    <w:rsid w:val="00D97486"/>
    <w:rsid w:val="00D9755C"/>
    <w:rsid w:val="00D977C2"/>
    <w:rsid w:val="00D977F6"/>
    <w:rsid w:val="00D979F3"/>
    <w:rsid w:val="00D97B27"/>
    <w:rsid w:val="00D97BDD"/>
    <w:rsid w:val="00D97FCA"/>
    <w:rsid w:val="00DA004E"/>
    <w:rsid w:val="00DA006C"/>
    <w:rsid w:val="00DA02C9"/>
    <w:rsid w:val="00DA0313"/>
    <w:rsid w:val="00DA0329"/>
    <w:rsid w:val="00DA06EC"/>
    <w:rsid w:val="00DA08F2"/>
    <w:rsid w:val="00DA0A7C"/>
    <w:rsid w:val="00DA0ADB"/>
    <w:rsid w:val="00DA0BB2"/>
    <w:rsid w:val="00DA0BD5"/>
    <w:rsid w:val="00DA0CD5"/>
    <w:rsid w:val="00DA0E0C"/>
    <w:rsid w:val="00DA0F9B"/>
    <w:rsid w:val="00DA1015"/>
    <w:rsid w:val="00DA145B"/>
    <w:rsid w:val="00DA1790"/>
    <w:rsid w:val="00DA1799"/>
    <w:rsid w:val="00DA17B6"/>
    <w:rsid w:val="00DA183A"/>
    <w:rsid w:val="00DA1B7B"/>
    <w:rsid w:val="00DA1DB7"/>
    <w:rsid w:val="00DA1E33"/>
    <w:rsid w:val="00DA1E4B"/>
    <w:rsid w:val="00DA1F9E"/>
    <w:rsid w:val="00DA2261"/>
    <w:rsid w:val="00DA238F"/>
    <w:rsid w:val="00DA25C8"/>
    <w:rsid w:val="00DA25FE"/>
    <w:rsid w:val="00DA2600"/>
    <w:rsid w:val="00DA260B"/>
    <w:rsid w:val="00DA2740"/>
    <w:rsid w:val="00DA29B6"/>
    <w:rsid w:val="00DA2B98"/>
    <w:rsid w:val="00DA2BF1"/>
    <w:rsid w:val="00DA2F33"/>
    <w:rsid w:val="00DA2FA1"/>
    <w:rsid w:val="00DA2FFD"/>
    <w:rsid w:val="00DA30FC"/>
    <w:rsid w:val="00DA328E"/>
    <w:rsid w:val="00DA32B3"/>
    <w:rsid w:val="00DA343D"/>
    <w:rsid w:val="00DA3441"/>
    <w:rsid w:val="00DA344C"/>
    <w:rsid w:val="00DA3851"/>
    <w:rsid w:val="00DA3A38"/>
    <w:rsid w:val="00DA3FCC"/>
    <w:rsid w:val="00DA3FF0"/>
    <w:rsid w:val="00DA41CF"/>
    <w:rsid w:val="00DA4303"/>
    <w:rsid w:val="00DA465C"/>
    <w:rsid w:val="00DA4692"/>
    <w:rsid w:val="00DA4708"/>
    <w:rsid w:val="00DA499C"/>
    <w:rsid w:val="00DA4C73"/>
    <w:rsid w:val="00DA4CEE"/>
    <w:rsid w:val="00DA4FCE"/>
    <w:rsid w:val="00DA5383"/>
    <w:rsid w:val="00DA575F"/>
    <w:rsid w:val="00DA57E2"/>
    <w:rsid w:val="00DA59B0"/>
    <w:rsid w:val="00DA5A48"/>
    <w:rsid w:val="00DA5B1A"/>
    <w:rsid w:val="00DA5B25"/>
    <w:rsid w:val="00DA5D95"/>
    <w:rsid w:val="00DA60FF"/>
    <w:rsid w:val="00DA630B"/>
    <w:rsid w:val="00DA6387"/>
    <w:rsid w:val="00DA63E1"/>
    <w:rsid w:val="00DA6859"/>
    <w:rsid w:val="00DA6971"/>
    <w:rsid w:val="00DA6A38"/>
    <w:rsid w:val="00DA6A90"/>
    <w:rsid w:val="00DA6CCC"/>
    <w:rsid w:val="00DA6CDC"/>
    <w:rsid w:val="00DA6E99"/>
    <w:rsid w:val="00DA6EE8"/>
    <w:rsid w:val="00DA6EF6"/>
    <w:rsid w:val="00DA6F29"/>
    <w:rsid w:val="00DA6F93"/>
    <w:rsid w:val="00DA7094"/>
    <w:rsid w:val="00DA7289"/>
    <w:rsid w:val="00DA72C6"/>
    <w:rsid w:val="00DA7501"/>
    <w:rsid w:val="00DA75BF"/>
    <w:rsid w:val="00DA778D"/>
    <w:rsid w:val="00DA7B5B"/>
    <w:rsid w:val="00DA7D02"/>
    <w:rsid w:val="00DA7DB2"/>
    <w:rsid w:val="00DA7FE2"/>
    <w:rsid w:val="00DB0064"/>
    <w:rsid w:val="00DB007F"/>
    <w:rsid w:val="00DB0135"/>
    <w:rsid w:val="00DB0601"/>
    <w:rsid w:val="00DB086B"/>
    <w:rsid w:val="00DB08D9"/>
    <w:rsid w:val="00DB0E6D"/>
    <w:rsid w:val="00DB10EF"/>
    <w:rsid w:val="00DB11E1"/>
    <w:rsid w:val="00DB1217"/>
    <w:rsid w:val="00DB12E0"/>
    <w:rsid w:val="00DB1522"/>
    <w:rsid w:val="00DB173E"/>
    <w:rsid w:val="00DB19DA"/>
    <w:rsid w:val="00DB1B03"/>
    <w:rsid w:val="00DB1DF2"/>
    <w:rsid w:val="00DB20EB"/>
    <w:rsid w:val="00DB231C"/>
    <w:rsid w:val="00DB237B"/>
    <w:rsid w:val="00DB23B8"/>
    <w:rsid w:val="00DB2401"/>
    <w:rsid w:val="00DB2408"/>
    <w:rsid w:val="00DB2480"/>
    <w:rsid w:val="00DB24DA"/>
    <w:rsid w:val="00DB25B1"/>
    <w:rsid w:val="00DB2621"/>
    <w:rsid w:val="00DB2A75"/>
    <w:rsid w:val="00DB2A8E"/>
    <w:rsid w:val="00DB2CE4"/>
    <w:rsid w:val="00DB2E49"/>
    <w:rsid w:val="00DB2F78"/>
    <w:rsid w:val="00DB3391"/>
    <w:rsid w:val="00DB349C"/>
    <w:rsid w:val="00DB35DE"/>
    <w:rsid w:val="00DB367C"/>
    <w:rsid w:val="00DB38C3"/>
    <w:rsid w:val="00DB39B1"/>
    <w:rsid w:val="00DB3A08"/>
    <w:rsid w:val="00DB3AEA"/>
    <w:rsid w:val="00DB3D2F"/>
    <w:rsid w:val="00DB40CD"/>
    <w:rsid w:val="00DB430E"/>
    <w:rsid w:val="00DB4429"/>
    <w:rsid w:val="00DB46CD"/>
    <w:rsid w:val="00DB480F"/>
    <w:rsid w:val="00DB4827"/>
    <w:rsid w:val="00DB48AA"/>
    <w:rsid w:val="00DB4947"/>
    <w:rsid w:val="00DB495D"/>
    <w:rsid w:val="00DB4A08"/>
    <w:rsid w:val="00DB4C61"/>
    <w:rsid w:val="00DB4D72"/>
    <w:rsid w:val="00DB4F80"/>
    <w:rsid w:val="00DB4FD5"/>
    <w:rsid w:val="00DB511F"/>
    <w:rsid w:val="00DB542B"/>
    <w:rsid w:val="00DB5A71"/>
    <w:rsid w:val="00DB5DD1"/>
    <w:rsid w:val="00DB5E10"/>
    <w:rsid w:val="00DB5E9F"/>
    <w:rsid w:val="00DB5F6F"/>
    <w:rsid w:val="00DB6556"/>
    <w:rsid w:val="00DB68A0"/>
    <w:rsid w:val="00DB6B48"/>
    <w:rsid w:val="00DB6BBC"/>
    <w:rsid w:val="00DB738D"/>
    <w:rsid w:val="00DB7459"/>
    <w:rsid w:val="00DB7944"/>
    <w:rsid w:val="00DB7A2B"/>
    <w:rsid w:val="00DB7A6F"/>
    <w:rsid w:val="00DB7B5C"/>
    <w:rsid w:val="00DB7BB4"/>
    <w:rsid w:val="00DB7BD8"/>
    <w:rsid w:val="00DB7C2E"/>
    <w:rsid w:val="00DB7C41"/>
    <w:rsid w:val="00DB7D82"/>
    <w:rsid w:val="00DB7D93"/>
    <w:rsid w:val="00DB7D9B"/>
    <w:rsid w:val="00DB7E6B"/>
    <w:rsid w:val="00DC01D6"/>
    <w:rsid w:val="00DC05A1"/>
    <w:rsid w:val="00DC0607"/>
    <w:rsid w:val="00DC067B"/>
    <w:rsid w:val="00DC0953"/>
    <w:rsid w:val="00DC0A04"/>
    <w:rsid w:val="00DC0D01"/>
    <w:rsid w:val="00DC0D5B"/>
    <w:rsid w:val="00DC0DF8"/>
    <w:rsid w:val="00DC1099"/>
    <w:rsid w:val="00DC1172"/>
    <w:rsid w:val="00DC1320"/>
    <w:rsid w:val="00DC138C"/>
    <w:rsid w:val="00DC1786"/>
    <w:rsid w:val="00DC1C84"/>
    <w:rsid w:val="00DC1D08"/>
    <w:rsid w:val="00DC1F74"/>
    <w:rsid w:val="00DC2114"/>
    <w:rsid w:val="00DC21A6"/>
    <w:rsid w:val="00DC21F0"/>
    <w:rsid w:val="00DC24F1"/>
    <w:rsid w:val="00DC2519"/>
    <w:rsid w:val="00DC26F7"/>
    <w:rsid w:val="00DC29D0"/>
    <w:rsid w:val="00DC2A01"/>
    <w:rsid w:val="00DC2D89"/>
    <w:rsid w:val="00DC2DE9"/>
    <w:rsid w:val="00DC2EA0"/>
    <w:rsid w:val="00DC2ECF"/>
    <w:rsid w:val="00DC327F"/>
    <w:rsid w:val="00DC33C9"/>
    <w:rsid w:val="00DC3417"/>
    <w:rsid w:val="00DC3458"/>
    <w:rsid w:val="00DC3568"/>
    <w:rsid w:val="00DC35FC"/>
    <w:rsid w:val="00DC3625"/>
    <w:rsid w:val="00DC3682"/>
    <w:rsid w:val="00DC3710"/>
    <w:rsid w:val="00DC3784"/>
    <w:rsid w:val="00DC3F24"/>
    <w:rsid w:val="00DC3FBD"/>
    <w:rsid w:val="00DC4260"/>
    <w:rsid w:val="00DC4281"/>
    <w:rsid w:val="00DC4363"/>
    <w:rsid w:val="00DC4446"/>
    <w:rsid w:val="00DC44C2"/>
    <w:rsid w:val="00DC459B"/>
    <w:rsid w:val="00DC45C9"/>
    <w:rsid w:val="00DC4749"/>
    <w:rsid w:val="00DC47D1"/>
    <w:rsid w:val="00DC4C6C"/>
    <w:rsid w:val="00DC4F82"/>
    <w:rsid w:val="00DC4FD4"/>
    <w:rsid w:val="00DC50AD"/>
    <w:rsid w:val="00DC50B4"/>
    <w:rsid w:val="00DC5498"/>
    <w:rsid w:val="00DC5618"/>
    <w:rsid w:val="00DC561B"/>
    <w:rsid w:val="00DC5758"/>
    <w:rsid w:val="00DC5832"/>
    <w:rsid w:val="00DC5AF2"/>
    <w:rsid w:val="00DC5F42"/>
    <w:rsid w:val="00DC61C7"/>
    <w:rsid w:val="00DC61E3"/>
    <w:rsid w:val="00DC62BC"/>
    <w:rsid w:val="00DC62E6"/>
    <w:rsid w:val="00DC6529"/>
    <w:rsid w:val="00DC6777"/>
    <w:rsid w:val="00DC677F"/>
    <w:rsid w:val="00DC6B70"/>
    <w:rsid w:val="00DC6C0A"/>
    <w:rsid w:val="00DC6C9C"/>
    <w:rsid w:val="00DC6DC8"/>
    <w:rsid w:val="00DC6E1C"/>
    <w:rsid w:val="00DC6F98"/>
    <w:rsid w:val="00DC6FEC"/>
    <w:rsid w:val="00DC70D7"/>
    <w:rsid w:val="00DC71EE"/>
    <w:rsid w:val="00DC71FE"/>
    <w:rsid w:val="00DC721B"/>
    <w:rsid w:val="00DC72CF"/>
    <w:rsid w:val="00DC72F6"/>
    <w:rsid w:val="00DC74D4"/>
    <w:rsid w:val="00DC751F"/>
    <w:rsid w:val="00DC762C"/>
    <w:rsid w:val="00DC771E"/>
    <w:rsid w:val="00DC79E1"/>
    <w:rsid w:val="00DC7AE3"/>
    <w:rsid w:val="00DD0123"/>
    <w:rsid w:val="00DD01E9"/>
    <w:rsid w:val="00DD024B"/>
    <w:rsid w:val="00DD040C"/>
    <w:rsid w:val="00DD04E4"/>
    <w:rsid w:val="00DD0A33"/>
    <w:rsid w:val="00DD0A87"/>
    <w:rsid w:val="00DD0C0A"/>
    <w:rsid w:val="00DD0C55"/>
    <w:rsid w:val="00DD0DFE"/>
    <w:rsid w:val="00DD114B"/>
    <w:rsid w:val="00DD13C4"/>
    <w:rsid w:val="00DD14D9"/>
    <w:rsid w:val="00DD154E"/>
    <w:rsid w:val="00DD156C"/>
    <w:rsid w:val="00DD157E"/>
    <w:rsid w:val="00DD16B8"/>
    <w:rsid w:val="00DD16DB"/>
    <w:rsid w:val="00DD1974"/>
    <w:rsid w:val="00DD1BF2"/>
    <w:rsid w:val="00DD1CA8"/>
    <w:rsid w:val="00DD1CE1"/>
    <w:rsid w:val="00DD1D8B"/>
    <w:rsid w:val="00DD1DA8"/>
    <w:rsid w:val="00DD1DF3"/>
    <w:rsid w:val="00DD1ECE"/>
    <w:rsid w:val="00DD205B"/>
    <w:rsid w:val="00DD2159"/>
    <w:rsid w:val="00DD21F8"/>
    <w:rsid w:val="00DD2684"/>
    <w:rsid w:val="00DD26D6"/>
    <w:rsid w:val="00DD2781"/>
    <w:rsid w:val="00DD2850"/>
    <w:rsid w:val="00DD2880"/>
    <w:rsid w:val="00DD2906"/>
    <w:rsid w:val="00DD2AEA"/>
    <w:rsid w:val="00DD2C57"/>
    <w:rsid w:val="00DD3089"/>
    <w:rsid w:val="00DD31A0"/>
    <w:rsid w:val="00DD31C5"/>
    <w:rsid w:val="00DD3222"/>
    <w:rsid w:val="00DD32E8"/>
    <w:rsid w:val="00DD3386"/>
    <w:rsid w:val="00DD338C"/>
    <w:rsid w:val="00DD3598"/>
    <w:rsid w:val="00DD35CA"/>
    <w:rsid w:val="00DD363D"/>
    <w:rsid w:val="00DD370C"/>
    <w:rsid w:val="00DD3928"/>
    <w:rsid w:val="00DD39C7"/>
    <w:rsid w:val="00DD3B57"/>
    <w:rsid w:val="00DD3C86"/>
    <w:rsid w:val="00DD3D9B"/>
    <w:rsid w:val="00DD3DB1"/>
    <w:rsid w:val="00DD3F30"/>
    <w:rsid w:val="00DD409E"/>
    <w:rsid w:val="00DD4104"/>
    <w:rsid w:val="00DD4239"/>
    <w:rsid w:val="00DD42F0"/>
    <w:rsid w:val="00DD4499"/>
    <w:rsid w:val="00DD46ED"/>
    <w:rsid w:val="00DD4804"/>
    <w:rsid w:val="00DD49A6"/>
    <w:rsid w:val="00DD4A6D"/>
    <w:rsid w:val="00DD4C0B"/>
    <w:rsid w:val="00DD4C8C"/>
    <w:rsid w:val="00DD4CB8"/>
    <w:rsid w:val="00DD4EA6"/>
    <w:rsid w:val="00DD50DE"/>
    <w:rsid w:val="00DD52CD"/>
    <w:rsid w:val="00DD5448"/>
    <w:rsid w:val="00DD561E"/>
    <w:rsid w:val="00DD576A"/>
    <w:rsid w:val="00DD576D"/>
    <w:rsid w:val="00DD5A78"/>
    <w:rsid w:val="00DD5A93"/>
    <w:rsid w:val="00DD5B0F"/>
    <w:rsid w:val="00DD5D37"/>
    <w:rsid w:val="00DD5D52"/>
    <w:rsid w:val="00DD5D99"/>
    <w:rsid w:val="00DD5DC9"/>
    <w:rsid w:val="00DD5EE2"/>
    <w:rsid w:val="00DD6173"/>
    <w:rsid w:val="00DD624D"/>
    <w:rsid w:val="00DD62E8"/>
    <w:rsid w:val="00DD6529"/>
    <w:rsid w:val="00DD6C2C"/>
    <w:rsid w:val="00DD6E49"/>
    <w:rsid w:val="00DD6F01"/>
    <w:rsid w:val="00DD6F0C"/>
    <w:rsid w:val="00DD7033"/>
    <w:rsid w:val="00DD74BB"/>
    <w:rsid w:val="00DD762C"/>
    <w:rsid w:val="00DD774C"/>
    <w:rsid w:val="00DD7948"/>
    <w:rsid w:val="00DD7AC4"/>
    <w:rsid w:val="00DD7B3B"/>
    <w:rsid w:val="00DD7BEC"/>
    <w:rsid w:val="00DE00A9"/>
    <w:rsid w:val="00DE01B9"/>
    <w:rsid w:val="00DE0648"/>
    <w:rsid w:val="00DE09CA"/>
    <w:rsid w:val="00DE0AE4"/>
    <w:rsid w:val="00DE0B69"/>
    <w:rsid w:val="00DE0DA5"/>
    <w:rsid w:val="00DE0F0E"/>
    <w:rsid w:val="00DE1395"/>
    <w:rsid w:val="00DE13B2"/>
    <w:rsid w:val="00DE14E0"/>
    <w:rsid w:val="00DE14EF"/>
    <w:rsid w:val="00DE1741"/>
    <w:rsid w:val="00DE18DA"/>
    <w:rsid w:val="00DE1916"/>
    <w:rsid w:val="00DE19E7"/>
    <w:rsid w:val="00DE1A06"/>
    <w:rsid w:val="00DE1C2F"/>
    <w:rsid w:val="00DE1CCB"/>
    <w:rsid w:val="00DE1DDE"/>
    <w:rsid w:val="00DE1E34"/>
    <w:rsid w:val="00DE2131"/>
    <w:rsid w:val="00DE2829"/>
    <w:rsid w:val="00DE287F"/>
    <w:rsid w:val="00DE2BCB"/>
    <w:rsid w:val="00DE2CB8"/>
    <w:rsid w:val="00DE2F8D"/>
    <w:rsid w:val="00DE3177"/>
    <w:rsid w:val="00DE3647"/>
    <w:rsid w:val="00DE3658"/>
    <w:rsid w:val="00DE3681"/>
    <w:rsid w:val="00DE39A4"/>
    <w:rsid w:val="00DE3B0A"/>
    <w:rsid w:val="00DE3E12"/>
    <w:rsid w:val="00DE3FD1"/>
    <w:rsid w:val="00DE40A0"/>
    <w:rsid w:val="00DE4434"/>
    <w:rsid w:val="00DE44D9"/>
    <w:rsid w:val="00DE4ABB"/>
    <w:rsid w:val="00DE4B6E"/>
    <w:rsid w:val="00DE5273"/>
    <w:rsid w:val="00DE5536"/>
    <w:rsid w:val="00DE568D"/>
    <w:rsid w:val="00DE56D8"/>
    <w:rsid w:val="00DE5888"/>
    <w:rsid w:val="00DE597A"/>
    <w:rsid w:val="00DE5B4B"/>
    <w:rsid w:val="00DE5E95"/>
    <w:rsid w:val="00DE5F6C"/>
    <w:rsid w:val="00DE5FA3"/>
    <w:rsid w:val="00DE6035"/>
    <w:rsid w:val="00DE60FE"/>
    <w:rsid w:val="00DE6347"/>
    <w:rsid w:val="00DE6468"/>
    <w:rsid w:val="00DE6478"/>
    <w:rsid w:val="00DE65E6"/>
    <w:rsid w:val="00DE6708"/>
    <w:rsid w:val="00DE683E"/>
    <w:rsid w:val="00DE70A6"/>
    <w:rsid w:val="00DE7127"/>
    <w:rsid w:val="00DE722B"/>
    <w:rsid w:val="00DE7320"/>
    <w:rsid w:val="00DE74B5"/>
    <w:rsid w:val="00DE767F"/>
    <w:rsid w:val="00DE7913"/>
    <w:rsid w:val="00DE7A7C"/>
    <w:rsid w:val="00DE7B1D"/>
    <w:rsid w:val="00DE7B30"/>
    <w:rsid w:val="00DE7B81"/>
    <w:rsid w:val="00DE7E2F"/>
    <w:rsid w:val="00DE7EFC"/>
    <w:rsid w:val="00DF0140"/>
    <w:rsid w:val="00DF02C2"/>
    <w:rsid w:val="00DF0334"/>
    <w:rsid w:val="00DF0391"/>
    <w:rsid w:val="00DF05DD"/>
    <w:rsid w:val="00DF06F6"/>
    <w:rsid w:val="00DF0761"/>
    <w:rsid w:val="00DF0858"/>
    <w:rsid w:val="00DF092F"/>
    <w:rsid w:val="00DF0B87"/>
    <w:rsid w:val="00DF0C30"/>
    <w:rsid w:val="00DF0D4D"/>
    <w:rsid w:val="00DF0D57"/>
    <w:rsid w:val="00DF0EEF"/>
    <w:rsid w:val="00DF0F71"/>
    <w:rsid w:val="00DF12D5"/>
    <w:rsid w:val="00DF146D"/>
    <w:rsid w:val="00DF1733"/>
    <w:rsid w:val="00DF18FE"/>
    <w:rsid w:val="00DF1A07"/>
    <w:rsid w:val="00DF1A6B"/>
    <w:rsid w:val="00DF1A85"/>
    <w:rsid w:val="00DF1CFE"/>
    <w:rsid w:val="00DF1DE7"/>
    <w:rsid w:val="00DF1E85"/>
    <w:rsid w:val="00DF21DE"/>
    <w:rsid w:val="00DF26E5"/>
    <w:rsid w:val="00DF2737"/>
    <w:rsid w:val="00DF2914"/>
    <w:rsid w:val="00DF2933"/>
    <w:rsid w:val="00DF29EC"/>
    <w:rsid w:val="00DF2A61"/>
    <w:rsid w:val="00DF2A77"/>
    <w:rsid w:val="00DF2AE7"/>
    <w:rsid w:val="00DF2AED"/>
    <w:rsid w:val="00DF2C58"/>
    <w:rsid w:val="00DF2D09"/>
    <w:rsid w:val="00DF2D39"/>
    <w:rsid w:val="00DF2D3C"/>
    <w:rsid w:val="00DF3086"/>
    <w:rsid w:val="00DF3236"/>
    <w:rsid w:val="00DF3293"/>
    <w:rsid w:val="00DF3389"/>
    <w:rsid w:val="00DF33C2"/>
    <w:rsid w:val="00DF3594"/>
    <w:rsid w:val="00DF35C5"/>
    <w:rsid w:val="00DF3648"/>
    <w:rsid w:val="00DF367F"/>
    <w:rsid w:val="00DF3AA5"/>
    <w:rsid w:val="00DF3B15"/>
    <w:rsid w:val="00DF3CC7"/>
    <w:rsid w:val="00DF3D86"/>
    <w:rsid w:val="00DF3DA7"/>
    <w:rsid w:val="00DF3F44"/>
    <w:rsid w:val="00DF3FB1"/>
    <w:rsid w:val="00DF41E7"/>
    <w:rsid w:val="00DF4332"/>
    <w:rsid w:val="00DF43BD"/>
    <w:rsid w:val="00DF465E"/>
    <w:rsid w:val="00DF468D"/>
    <w:rsid w:val="00DF46E4"/>
    <w:rsid w:val="00DF4880"/>
    <w:rsid w:val="00DF488A"/>
    <w:rsid w:val="00DF48BF"/>
    <w:rsid w:val="00DF48E3"/>
    <w:rsid w:val="00DF49BD"/>
    <w:rsid w:val="00DF4D9C"/>
    <w:rsid w:val="00DF4E15"/>
    <w:rsid w:val="00DF4EC6"/>
    <w:rsid w:val="00DF5057"/>
    <w:rsid w:val="00DF5209"/>
    <w:rsid w:val="00DF520F"/>
    <w:rsid w:val="00DF5370"/>
    <w:rsid w:val="00DF550C"/>
    <w:rsid w:val="00DF5542"/>
    <w:rsid w:val="00DF55CC"/>
    <w:rsid w:val="00DF568E"/>
    <w:rsid w:val="00DF56CD"/>
    <w:rsid w:val="00DF58E3"/>
    <w:rsid w:val="00DF5A05"/>
    <w:rsid w:val="00DF5DB9"/>
    <w:rsid w:val="00DF5F55"/>
    <w:rsid w:val="00DF621F"/>
    <w:rsid w:val="00DF632F"/>
    <w:rsid w:val="00DF65BA"/>
    <w:rsid w:val="00DF65EC"/>
    <w:rsid w:val="00DF6641"/>
    <w:rsid w:val="00DF6786"/>
    <w:rsid w:val="00DF685E"/>
    <w:rsid w:val="00DF695B"/>
    <w:rsid w:val="00DF6991"/>
    <w:rsid w:val="00DF6AB0"/>
    <w:rsid w:val="00DF6B4B"/>
    <w:rsid w:val="00DF6E17"/>
    <w:rsid w:val="00DF70C6"/>
    <w:rsid w:val="00DF732B"/>
    <w:rsid w:val="00DF7419"/>
    <w:rsid w:val="00DF741C"/>
    <w:rsid w:val="00DF745E"/>
    <w:rsid w:val="00DF754B"/>
    <w:rsid w:val="00DF75AF"/>
    <w:rsid w:val="00DF7729"/>
    <w:rsid w:val="00DF77A9"/>
    <w:rsid w:val="00DF79A9"/>
    <w:rsid w:val="00DF7A13"/>
    <w:rsid w:val="00DF7A47"/>
    <w:rsid w:val="00DF7A83"/>
    <w:rsid w:val="00DF7D13"/>
    <w:rsid w:val="00DF7DA1"/>
    <w:rsid w:val="00DF7EB2"/>
    <w:rsid w:val="00DF7F26"/>
    <w:rsid w:val="00E00113"/>
    <w:rsid w:val="00E001AE"/>
    <w:rsid w:val="00E00312"/>
    <w:rsid w:val="00E00544"/>
    <w:rsid w:val="00E00596"/>
    <w:rsid w:val="00E0093C"/>
    <w:rsid w:val="00E0098E"/>
    <w:rsid w:val="00E009E9"/>
    <w:rsid w:val="00E00BA6"/>
    <w:rsid w:val="00E00BD8"/>
    <w:rsid w:val="00E00C3A"/>
    <w:rsid w:val="00E00D0C"/>
    <w:rsid w:val="00E00E34"/>
    <w:rsid w:val="00E00E72"/>
    <w:rsid w:val="00E00ED4"/>
    <w:rsid w:val="00E00F68"/>
    <w:rsid w:val="00E00FF9"/>
    <w:rsid w:val="00E01230"/>
    <w:rsid w:val="00E014AE"/>
    <w:rsid w:val="00E0152B"/>
    <w:rsid w:val="00E01795"/>
    <w:rsid w:val="00E017DC"/>
    <w:rsid w:val="00E017E7"/>
    <w:rsid w:val="00E01A7F"/>
    <w:rsid w:val="00E01C58"/>
    <w:rsid w:val="00E01DA8"/>
    <w:rsid w:val="00E01DF9"/>
    <w:rsid w:val="00E021AF"/>
    <w:rsid w:val="00E02202"/>
    <w:rsid w:val="00E022B9"/>
    <w:rsid w:val="00E0236B"/>
    <w:rsid w:val="00E02401"/>
    <w:rsid w:val="00E0250C"/>
    <w:rsid w:val="00E026AE"/>
    <w:rsid w:val="00E029BD"/>
    <w:rsid w:val="00E02AD9"/>
    <w:rsid w:val="00E02E3F"/>
    <w:rsid w:val="00E02EA4"/>
    <w:rsid w:val="00E02EDA"/>
    <w:rsid w:val="00E02F82"/>
    <w:rsid w:val="00E03076"/>
    <w:rsid w:val="00E0312E"/>
    <w:rsid w:val="00E03337"/>
    <w:rsid w:val="00E033C0"/>
    <w:rsid w:val="00E03407"/>
    <w:rsid w:val="00E03416"/>
    <w:rsid w:val="00E034E7"/>
    <w:rsid w:val="00E0372A"/>
    <w:rsid w:val="00E0393D"/>
    <w:rsid w:val="00E03A65"/>
    <w:rsid w:val="00E03A6D"/>
    <w:rsid w:val="00E03CCE"/>
    <w:rsid w:val="00E03F58"/>
    <w:rsid w:val="00E040F8"/>
    <w:rsid w:val="00E042ED"/>
    <w:rsid w:val="00E0468F"/>
    <w:rsid w:val="00E05020"/>
    <w:rsid w:val="00E05359"/>
    <w:rsid w:val="00E055EF"/>
    <w:rsid w:val="00E05663"/>
    <w:rsid w:val="00E0567A"/>
    <w:rsid w:val="00E05691"/>
    <w:rsid w:val="00E05A5B"/>
    <w:rsid w:val="00E05B7A"/>
    <w:rsid w:val="00E05BF5"/>
    <w:rsid w:val="00E05E71"/>
    <w:rsid w:val="00E05F78"/>
    <w:rsid w:val="00E05F8F"/>
    <w:rsid w:val="00E061F7"/>
    <w:rsid w:val="00E06338"/>
    <w:rsid w:val="00E063C4"/>
    <w:rsid w:val="00E065BD"/>
    <w:rsid w:val="00E06629"/>
    <w:rsid w:val="00E0662E"/>
    <w:rsid w:val="00E06658"/>
    <w:rsid w:val="00E06732"/>
    <w:rsid w:val="00E06BC8"/>
    <w:rsid w:val="00E07345"/>
    <w:rsid w:val="00E07455"/>
    <w:rsid w:val="00E0745F"/>
    <w:rsid w:val="00E0782C"/>
    <w:rsid w:val="00E07866"/>
    <w:rsid w:val="00E07995"/>
    <w:rsid w:val="00E07AC8"/>
    <w:rsid w:val="00E07C58"/>
    <w:rsid w:val="00E07DAF"/>
    <w:rsid w:val="00E07F49"/>
    <w:rsid w:val="00E07FFC"/>
    <w:rsid w:val="00E10066"/>
    <w:rsid w:val="00E1015A"/>
    <w:rsid w:val="00E106D0"/>
    <w:rsid w:val="00E10828"/>
    <w:rsid w:val="00E1095A"/>
    <w:rsid w:val="00E10B9E"/>
    <w:rsid w:val="00E10BCC"/>
    <w:rsid w:val="00E10DD5"/>
    <w:rsid w:val="00E10DFC"/>
    <w:rsid w:val="00E11024"/>
    <w:rsid w:val="00E11193"/>
    <w:rsid w:val="00E111B8"/>
    <w:rsid w:val="00E11375"/>
    <w:rsid w:val="00E1154D"/>
    <w:rsid w:val="00E11669"/>
    <w:rsid w:val="00E11675"/>
    <w:rsid w:val="00E116D0"/>
    <w:rsid w:val="00E11715"/>
    <w:rsid w:val="00E11753"/>
    <w:rsid w:val="00E117A1"/>
    <w:rsid w:val="00E11942"/>
    <w:rsid w:val="00E11A22"/>
    <w:rsid w:val="00E11B74"/>
    <w:rsid w:val="00E11BE7"/>
    <w:rsid w:val="00E11BE8"/>
    <w:rsid w:val="00E11D5E"/>
    <w:rsid w:val="00E11DBD"/>
    <w:rsid w:val="00E11DCC"/>
    <w:rsid w:val="00E11F03"/>
    <w:rsid w:val="00E11FA2"/>
    <w:rsid w:val="00E11FD3"/>
    <w:rsid w:val="00E122FB"/>
    <w:rsid w:val="00E125A7"/>
    <w:rsid w:val="00E125E7"/>
    <w:rsid w:val="00E12659"/>
    <w:rsid w:val="00E126EF"/>
    <w:rsid w:val="00E12707"/>
    <w:rsid w:val="00E12742"/>
    <w:rsid w:val="00E127F1"/>
    <w:rsid w:val="00E128EC"/>
    <w:rsid w:val="00E12C12"/>
    <w:rsid w:val="00E12CEF"/>
    <w:rsid w:val="00E12D70"/>
    <w:rsid w:val="00E12ED4"/>
    <w:rsid w:val="00E12F8A"/>
    <w:rsid w:val="00E13057"/>
    <w:rsid w:val="00E13153"/>
    <w:rsid w:val="00E134F3"/>
    <w:rsid w:val="00E13536"/>
    <w:rsid w:val="00E1353B"/>
    <w:rsid w:val="00E1359B"/>
    <w:rsid w:val="00E1376F"/>
    <w:rsid w:val="00E13980"/>
    <w:rsid w:val="00E13B78"/>
    <w:rsid w:val="00E13E46"/>
    <w:rsid w:val="00E13EF4"/>
    <w:rsid w:val="00E13FAE"/>
    <w:rsid w:val="00E13FEA"/>
    <w:rsid w:val="00E14317"/>
    <w:rsid w:val="00E1462A"/>
    <w:rsid w:val="00E1463E"/>
    <w:rsid w:val="00E14CB5"/>
    <w:rsid w:val="00E14DBD"/>
    <w:rsid w:val="00E15043"/>
    <w:rsid w:val="00E15082"/>
    <w:rsid w:val="00E150E4"/>
    <w:rsid w:val="00E15260"/>
    <w:rsid w:val="00E15317"/>
    <w:rsid w:val="00E15495"/>
    <w:rsid w:val="00E154F3"/>
    <w:rsid w:val="00E15562"/>
    <w:rsid w:val="00E1586D"/>
    <w:rsid w:val="00E15894"/>
    <w:rsid w:val="00E15930"/>
    <w:rsid w:val="00E15960"/>
    <w:rsid w:val="00E15993"/>
    <w:rsid w:val="00E159E6"/>
    <w:rsid w:val="00E15B59"/>
    <w:rsid w:val="00E15B91"/>
    <w:rsid w:val="00E15D60"/>
    <w:rsid w:val="00E160B7"/>
    <w:rsid w:val="00E1610A"/>
    <w:rsid w:val="00E16157"/>
    <w:rsid w:val="00E16253"/>
    <w:rsid w:val="00E16271"/>
    <w:rsid w:val="00E162FC"/>
    <w:rsid w:val="00E16353"/>
    <w:rsid w:val="00E16446"/>
    <w:rsid w:val="00E164EC"/>
    <w:rsid w:val="00E16803"/>
    <w:rsid w:val="00E16B94"/>
    <w:rsid w:val="00E16C7B"/>
    <w:rsid w:val="00E16CF8"/>
    <w:rsid w:val="00E16D15"/>
    <w:rsid w:val="00E16DE6"/>
    <w:rsid w:val="00E16F9F"/>
    <w:rsid w:val="00E1707A"/>
    <w:rsid w:val="00E170E6"/>
    <w:rsid w:val="00E171EC"/>
    <w:rsid w:val="00E172F9"/>
    <w:rsid w:val="00E1730D"/>
    <w:rsid w:val="00E17321"/>
    <w:rsid w:val="00E17523"/>
    <w:rsid w:val="00E17613"/>
    <w:rsid w:val="00E17736"/>
    <w:rsid w:val="00E1774A"/>
    <w:rsid w:val="00E179E5"/>
    <w:rsid w:val="00E17A93"/>
    <w:rsid w:val="00E17AEA"/>
    <w:rsid w:val="00E17B26"/>
    <w:rsid w:val="00E2030F"/>
    <w:rsid w:val="00E2039A"/>
    <w:rsid w:val="00E20980"/>
    <w:rsid w:val="00E20C09"/>
    <w:rsid w:val="00E20C3F"/>
    <w:rsid w:val="00E20DEE"/>
    <w:rsid w:val="00E20F8C"/>
    <w:rsid w:val="00E21149"/>
    <w:rsid w:val="00E21173"/>
    <w:rsid w:val="00E21491"/>
    <w:rsid w:val="00E2150E"/>
    <w:rsid w:val="00E21701"/>
    <w:rsid w:val="00E2196A"/>
    <w:rsid w:val="00E21AD1"/>
    <w:rsid w:val="00E21D94"/>
    <w:rsid w:val="00E21F71"/>
    <w:rsid w:val="00E21F95"/>
    <w:rsid w:val="00E223BC"/>
    <w:rsid w:val="00E223C3"/>
    <w:rsid w:val="00E224B1"/>
    <w:rsid w:val="00E225A7"/>
    <w:rsid w:val="00E22649"/>
    <w:rsid w:val="00E22791"/>
    <w:rsid w:val="00E228E6"/>
    <w:rsid w:val="00E2297E"/>
    <w:rsid w:val="00E229C7"/>
    <w:rsid w:val="00E22DAA"/>
    <w:rsid w:val="00E22FCD"/>
    <w:rsid w:val="00E233EA"/>
    <w:rsid w:val="00E234B0"/>
    <w:rsid w:val="00E234FD"/>
    <w:rsid w:val="00E23674"/>
    <w:rsid w:val="00E236FB"/>
    <w:rsid w:val="00E2399D"/>
    <w:rsid w:val="00E23C15"/>
    <w:rsid w:val="00E23D2B"/>
    <w:rsid w:val="00E23D4D"/>
    <w:rsid w:val="00E23DD9"/>
    <w:rsid w:val="00E23E6E"/>
    <w:rsid w:val="00E23F9C"/>
    <w:rsid w:val="00E2422F"/>
    <w:rsid w:val="00E242D0"/>
    <w:rsid w:val="00E243AE"/>
    <w:rsid w:val="00E2444C"/>
    <w:rsid w:val="00E24489"/>
    <w:rsid w:val="00E2482A"/>
    <w:rsid w:val="00E248E6"/>
    <w:rsid w:val="00E249BF"/>
    <w:rsid w:val="00E2508B"/>
    <w:rsid w:val="00E25151"/>
    <w:rsid w:val="00E251AA"/>
    <w:rsid w:val="00E253AC"/>
    <w:rsid w:val="00E2541C"/>
    <w:rsid w:val="00E25637"/>
    <w:rsid w:val="00E258CD"/>
    <w:rsid w:val="00E258EF"/>
    <w:rsid w:val="00E259C5"/>
    <w:rsid w:val="00E25E12"/>
    <w:rsid w:val="00E25ECC"/>
    <w:rsid w:val="00E25FC7"/>
    <w:rsid w:val="00E260B9"/>
    <w:rsid w:val="00E260ED"/>
    <w:rsid w:val="00E26667"/>
    <w:rsid w:val="00E26745"/>
    <w:rsid w:val="00E26A08"/>
    <w:rsid w:val="00E26AB4"/>
    <w:rsid w:val="00E26BA8"/>
    <w:rsid w:val="00E26D2E"/>
    <w:rsid w:val="00E26E20"/>
    <w:rsid w:val="00E272DD"/>
    <w:rsid w:val="00E2735E"/>
    <w:rsid w:val="00E274C8"/>
    <w:rsid w:val="00E27862"/>
    <w:rsid w:val="00E2786E"/>
    <w:rsid w:val="00E27988"/>
    <w:rsid w:val="00E27A8F"/>
    <w:rsid w:val="00E27C6F"/>
    <w:rsid w:val="00E27CCE"/>
    <w:rsid w:val="00E27D44"/>
    <w:rsid w:val="00E27DFC"/>
    <w:rsid w:val="00E27F49"/>
    <w:rsid w:val="00E30242"/>
    <w:rsid w:val="00E3030D"/>
    <w:rsid w:val="00E303B0"/>
    <w:rsid w:val="00E303BA"/>
    <w:rsid w:val="00E304A2"/>
    <w:rsid w:val="00E304B9"/>
    <w:rsid w:val="00E306A1"/>
    <w:rsid w:val="00E306F1"/>
    <w:rsid w:val="00E30738"/>
    <w:rsid w:val="00E30741"/>
    <w:rsid w:val="00E30AB8"/>
    <w:rsid w:val="00E30BFD"/>
    <w:rsid w:val="00E30C10"/>
    <w:rsid w:val="00E30C17"/>
    <w:rsid w:val="00E30D87"/>
    <w:rsid w:val="00E30EF1"/>
    <w:rsid w:val="00E31033"/>
    <w:rsid w:val="00E310EF"/>
    <w:rsid w:val="00E311EA"/>
    <w:rsid w:val="00E31225"/>
    <w:rsid w:val="00E312B9"/>
    <w:rsid w:val="00E312ED"/>
    <w:rsid w:val="00E314E6"/>
    <w:rsid w:val="00E316E2"/>
    <w:rsid w:val="00E31753"/>
    <w:rsid w:val="00E317C5"/>
    <w:rsid w:val="00E319C0"/>
    <w:rsid w:val="00E319FA"/>
    <w:rsid w:val="00E31C1B"/>
    <w:rsid w:val="00E31C1E"/>
    <w:rsid w:val="00E31C76"/>
    <w:rsid w:val="00E31E81"/>
    <w:rsid w:val="00E32215"/>
    <w:rsid w:val="00E32279"/>
    <w:rsid w:val="00E3231A"/>
    <w:rsid w:val="00E32948"/>
    <w:rsid w:val="00E32CC4"/>
    <w:rsid w:val="00E32D36"/>
    <w:rsid w:val="00E32D41"/>
    <w:rsid w:val="00E32F4A"/>
    <w:rsid w:val="00E3300F"/>
    <w:rsid w:val="00E33285"/>
    <w:rsid w:val="00E33675"/>
    <w:rsid w:val="00E3377D"/>
    <w:rsid w:val="00E3390B"/>
    <w:rsid w:val="00E339B5"/>
    <w:rsid w:val="00E339F5"/>
    <w:rsid w:val="00E33B07"/>
    <w:rsid w:val="00E33B62"/>
    <w:rsid w:val="00E33C3D"/>
    <w:rsid w:val="00E33C5E"/>
    <w:rsid w:val="00E33DEB"/>
    <w:rsid w:val="00E34188"/>
    <w:rsid w:val="00E344CB"/>
    <w:rsid w:val="00E346BE"/>
    <w:rsid w:val="00E346F9"/>
    <w:rsid w:val="00E34774"/>
    <w:rsid w:val="00E34872"/>
    <w:rsid w:val="00E349FD"/>
    <w:rsid w:val="00E34B28"/>
    <w:rsid w:val="00E34D3C"/>
    <w:rsid w:val="00E34D87"/>
    <w:rsid w:val="00E34EC3"/>
    <w:rsid w:val="00E3506F"/>
    <w:rsid w:val="00E3514F"/>
    <w:rsid w:val="00E352AE"/>
    <w:rsid w:val="00E35302"/>
    <w:rsid w:val="00E3552B"/>
    <w:rsid w:val="00E3553A"/>
    <w:rsid w:val="00E35BBF"/>
    <w:rsid w:val="00E35F1A"/>
    <w:rsid w:val="00E361CE"/>
    <w:rsid w:val="00E36470"/>
    <w:rsid w:val="00E365EC"/>
    <w:rsid w:val="00E367DD"/>
    <w:rsid w:val="00E369CD"/>
    <w:rsid w:val="00E369D5"/>
    <w:rsid w:val="00E36A35"/>
    <w:rsid w:val="00E36A63"/>
    <w:rsid w:val="00E36AA0"/>
    <w:rsid w:val="00E36B7A"/>
    <w:rsid w:val="00E36BE8"/>
    <w:rsid w:val="00E36E62"/>
    <w:rsid w:val="00E36FCC"/>
    <w:rsid w:val="00E3714E"/>
    <w:rsid w:val="00E3731A"/>
    <w:rsid w:val="00E3735E"/>
    <w:rsid w:val="00E373E2"/>
    <w:rsid w:val="00E37503"/>
    <w:rsid w:val="00E375A4"/>
    <w:rsid w:val="00E37663"/>
    <w:rsid w:val="00E37FD4"/>
    <w:rsid w:val="00E40104"/>
    <w:rsid w:val="00E40212"/>
    <w:rsid w:val="00E40220"/>
    <w:rsid w:val="00E402A5"/>
    <w:rsid w:val="00E402C8"/>
    <w:rsid w:val="00E4033B"/>
    <w:rsid w:val="00E4045A"/>
    <w:rsid w:val="00E40490"/>
    <w:rsid w:val="00E404C0"/>
    <w:rsid w:val="00E4058F"/>
    <w:rsid w:val="00E406BA"/>
    <w:rsid w:val="00E40729"/>
    <w:rsid w:val="00E40780"/>
    <w:rsid w:val="00E40852"/>
    <w:rsid w:val="00E408AF"/>
    <w:rsid w:val="00E40A7E"/>
    <w:rsid w:val="00E40D6A"/>
    <w:rsid w:val="00E40EAC"/>
    <w:rsid w:val="00E40F3B"/>
    <w:rsid w:val="00E40F75"/>
    <w:rsid w:val="00E412E0"/>
    <w:rsid w:val="00E4136A"/>
    <w:rsid w:val="00E413B7"/>
    <w:rsid w:val="00E41435"/>
    <w:rsid w:val="00E415C4"/>
    <w:rsid w:val="00E41623"/>
    <w:rsid w:val="00E41657"/>
    <w:rsid w:val="00E416CF"/>
    <w:rsid w:val="00E41719"/>
    <w:rsid w:val="00E4182F"/>
    <w:rsid w:val="00E41C75"/>
    <w:rsid w:val="00E41E2B"/>
    <w:rsid w:val="00E41E37"/>
    <w:rsid w:val="00E41E79"/>
    <w:rsid w:val="00E41F67"/>
    <w:rsid w:val="00E41F76"/>
    <w:rsid w:val="00E421AD"/>
    <w:rsid w:val="00E4220D"/>
    <w:rsid w:val="00E42492"/>
    <w:rsid w:val="00E42634"/>
    <w:rsid w:val="00E42880"/>
    <w:rsid w:val="00E4296B"/>
    <w:rsid w:val="00E42A33"/>
    <w:rsid w:val="00E42AA9"/>
    <w:rsid w:val="00E42B3B"/>
    <w:rsid w:val="00E42B9F"/>
    <w:rsid w:val="00E42D09"/>
    <w:rsid w:val="00E42DD5"/>
    <w:rsid w:val="00E42E1F"/>
    <w:rsid w:val="00E430ED"/>
    <w:rsid w:val="00E4322A"/>
    <w:rsid w:val="00E43240"/>
    <w:rsid w:val="00E4337F"/>
    <w:rsid w:val="00E43506"/>
    <w:rsid w:val="00E43655"/>
    <w:rsid w:val="00E437BA"/>
    <w:rsid w:val="00E438AA"/>
    <w:rsid w:val="00E4391C"/>
    <w:rsid w:val="00E439CF"/>
    <w:rsid w:val="00E43A95"/>
    <w:rsid w:val="00E43C84"/>
    <w:rsid w:val="00E43D04"/>
    <w:rsid w:val="00E43FA7"/>
    <w:rsid w:val="00E44097"/>
    <w:rsid w:val="00E440C5"/>
    <w:rsid w:val="00E442E8"/>
    <w:rsid w:val="00E4453F"/>
    <w:rsid w:val="00E44568"/>
    <w:rsid w:val="00E447A5"/>
    <w:rsid w:val="00E447D7"/>
    <w:rsid w:val="00E448AD"/>
    <w:rsid w:val="00E44A46"/>
    <w:rsid w:val="00E44B18"/>
    <w:rsid w:val="00E44C2E"/>
    <w:rsid w:val="00E44E9F"/>
    <w:rsid w:val="00E44EFC"/>
    <w:rsid w:val="00E44F5A"/>
    <w:rsid w:val="00E45151"/>
    <w:rsid w:val="00E4533B"/>
    <w:rsid w:val="00E45578"/>
    <w:rsid w:val="00E455B7"/>
    <w:rsid w:val="00E45686"/>
    <w:rsid w:val="00E4584A"/>
    <w:rsid w:val="00E45906"/>
    <w:rsid w:val="00E4597F"/>
    <w:rsid w:val="00E459EC"/>
    <w:rsid w:val="00E45A9E"/>
    <w:rsid w:val="00E45C8A"/>
    <w:rsid w:val="00E45CDC"/>
    <w:rsid w:val="00E45D60"/>
    <w:rsid w:val="00E460AF"/>
    <w:rsid w:val="00E460E3"/>
    <w:rsid w:val="00E46105"/>
    <w:rsid w:val="00E4623B"/>
    <w:rsid w:val="00E4644C"/>
    <w:rsid w:val="00E46463"/>
    <w:rsid w:val="00E4656A"/>
    <w:rsid w:val="00E465D1"/>
    <w:rsid w:val="00E46A78"/>
    <w:rsid w:val="00E46B78"/>
    <w:rsid w:val="00E4709B"/>
    <w:rsid w:val="00E4728B"/>
    <w:rsid w:val="00E47520"/>
    <w:rsid w:val="00E47788"/>
    <w:rsid w:val="00E47878"/>
    <w:rsid w:val="00E4791D"/>
    <w:rsid w:val="00E47AA3"/>
    <w:rsid w:val="00E47AD0"/>
    <w:rsid w:val="00E47EFB"/>
    <w:rsid w:val="00E5019D"/>
    <w:rsid w:val="00E5020A"/>
    <w:rsid w:val="00E50210"/>
    <w:rsid w:val="00E50681"/>
    <w:rsid w:val="00E508F6"/>
    <w:rsid w:val="00E50957"/>
    <w:rsid w:val="00E50B52"/>
    <w:rsid w:val="00E50DEF"/>
    <w:rsid w:val="00E50F4A"/>
    <w:rsid w:val="00E512F2"/>
    <w:rsid w:val="00E513BC"/>
    <w:rsid w:val="00E51505"/>
    <w:rsid w:val="00E517DD"/>
    <w:rsid w:val="00E51B72"/>
    <w:rsid w:val="00E51D33"/>
    <w:rsid w:val="00E51F5A"/>
    <w:rsid w:val="00E52064"/>
    <w:rsid w:val="00E52078"/>
    <w:rsid w:val="00E520A3"/>
    <w:rsid w:val="00E520D2"/>
    <w:rsid w:val="00E521C0"/>
    <w:rsid w:val="00E5233D"/>
    <w:rsid w:val="00E5246D"/>
    <w:rsid w:val="00E52518"/>
    <w:rsid w:val="00E52821"/>
    <w:rsid w:val="00E5289E"/>
    <w:rsid w:val="00E52933"/>
    <w:rsid w:val="00E52934"/>
    <w:rsid w:val="00E529BC"/>
    <w:rsid w:val="00E52CFB"/>
    <w:rsid w:val="00E52E3F"/>
    <w:rsid w:val="00E530CC"/>
    <w:rsid w:val="00E530D0"/>
    <w:rsid w:val="00E53106"/>
    <w:rsid w:val="00E53185"/>
    <w:rsid w:val="00E53235"/>
    <w:rsid w:val="00E533B3"/>
    <w:rsid w:val="00E535A2"/>
    <w:rsid w:val="00E539F8"/>
    <w:rsid w:val="00E53C31"/>
    <w:rsid w:val="00E53D4B"/>
    <w:rsid w:val="00E53E78"/>
    <w:rsid w:val="00E53F09"/>
    <w:rsid w:val="00E53F33"/>
    <w:rsid w:val="00E53FF5"/>
    <w:rsid w:val="00E5448A"/>
    <w:rsid w:val="00E54569"/>
    <w:rsid w:val="00E54572"/>
    <w:rsid w:val="00E548BD"/>
    <w:rsid w:val="00E549EA"/>
    <w:rsid w:val="00E54A18"/>
    <w:rsid w:val="00E54CAF"/>
    <w:rsid w:val="00E54CF9"/>
    <w:rsid w:val="00E54D42"/>
    <w:rsid w:val="00E54D54"/>
    <w:rsid w:val="00E5526F"/>
    <w:rsid w:val="00E555B5"/>
    <w:rsid w:val="00E557C5"/>
    <w:rsid w:val="00E558CF"/>
    <w:rsid w:val="00E5591B"/>
    <w:rsid w:val="00E559C4"/>
    <w:rsid w:val="00E55AE6"/>
    <w:rsid w:val="00E55D17"/>
    <w:rsid w:val="00E55D51"/>
    <w:rsid w:val="00E56021"/>
    <w:rsid w:val="00E563C7"/>
    <w:rsid w:val="00E56421"/>
    <w:rsid w:val="00E5661F"/>
    <w:rsid w:val="00E566A4"/>
    <w:rsid w:val="00E566C4"/>
    <w:rsid w:val="00E5682F"/>
    <w:rsid w:val="00E5691A"/>
    <w:rsid w:val="00E56937"/>
    <w:rsid w:val="00E569FF"/>
    <w:rsid w:val="00E56A8C"/>
    <w:rsid w:val="00E56C95"/>
    <w:rsid w:val="00E56E12"/>
    <w:rsid w:val="00E56E47"/>
    <w:rsid w:val="00E56E7C"/>
    <w:rsid w:val="00E571CD"/>
    <w:rsid w:val="00E57329"/>
    <w:rsid w:val="00E5758C"/>
    <w:rsid w:val="00E57749"/>
    <w:rsid w:val="00E5781F"/>
    <w:rsid w:val="00E5795C"/>
    <w:rsid w:val="00E579ED"/>
    <w:rsid w:val="00E57B84"/>
    <w:rsid w:val="00E57D33"/>
    <w:rsid w:val="00E57DA6"/>
    <w:rsid w:val="00E57FB0"/>
    <w:rsid w:val="00E600C0"/>
    <w:rsid w:val="00E60311"/>
    <w:rsid w:val="00E60534"/>
    <w:rsid w:val="00E6074A"/>
    <w:rsid w:val="00E607DA"/>
    <w:rsid w:val="00E60852"/>
    <w:rsid w:val="00E60BC1"/>
    <w:rsid w:val="00E60BC8"/>
    <w:rsid w:val="00E60C30"/>
    <w:rsid w:val="00E60C56"/>
    <w:rsid w:val="00E60CCA"/>
    <w:rsid w:val="00E61053"/>
    <w:rsid w:val="00E61155"/>
    <w:rsid w:val="00E614AA"/>
    <w:rsid w:val="00E6164F"/>
    <w:rsid w:val="00E619B1"/>
    <w:rsid w:val="00E61C79"/>
    <w:rsid w:val="00E61DD3"/>
    <w:rsid w:val="00E62014"/>
    <w:rsid w:val="00E62137"/>
    <w:rsid w:val="00E621EF"/>
    <w:rsid w:val="00E6256E"/>
    <w:rsid w:val="00E62689"/>
    <w:rsid w:val="00E6268E"/>
    <w:rsid w:val="00E629E3"/>
    <w:rsid w:val="00E62A45"/>
    <w:rsid w:val="00E62B24"/>
    <w:rsid w:val="00E62B79"/>
    <w:rsid w:val="00E62B88"/>
    <w:rsid w:val="00E62F98"/>
    <w:rsid w:val="00E6317A"/>
    <w:rsid w:val="00E631A9"/>
    <w:rsid w:val="00E63243"/>
    <w:rsid w:val="00E632B0"/>
    <w:rsid w:val="00E632B8"/>
    <w:rsid w:val="00E632C0"/>
    <w:rsid w:val="00E6331F"/>
    <w:rsid w:val="00E633EF"/>
    <w:rsid w:val="00E633FF"/>
    <w:rsid w:val="00E635DE"/>
    <w:rsid w:val="00E636BD"/>
    <w:rsid w:val="00E63790"/>
    <w:rsid w:val="00E63792"/>
    <w:rsid w:val="00E63C0D"/>
    <w:rsid w:val="00E63DA4"/>
    <w:rsid w:val="00E63DDA"/>
    <w:rsid w:val="00E63E73"/>
    <w:rsid w:val="00E63F9A"/>
    <w:rsid w:val="00E63FFF"/>
    <w:rsid w:val="00E6411C"/>
    <w:rsid w:val="00E64133"/>
    <w:rsid w:val="00E64651"/>
    <w:rsid w:val="00E64684"/>
    <w:rsid w:val="00E647A3"/>
    <w:rsid w:val="00E64B35"/>
    <w:rsid w:val="00E64D6C"/>
    <w:rsid w:val="00E650A1"/>
    <w:rsid w:val="00E65158"/>
    <w:rsid w:val="00E6524F"/>
    <w:rsid w:val="00E6581E"/>
    <w:rsid w:val="00E658D7"/>
    <w:rsid w:val="00E658F9"/>
    <w:rsid w:val="00E65913"/>
    <w:rsid w:val="00E65A2D"/>
    <w:rsid w:val="00E65AB8"/>
    <w:rsid w:val="00E65B2D"/>
    <w:rsid w:val="00E65B66"/>
    <w:rsid w:val="00E65C17"/>
    <w:rsid w:val="00E65C9E"/>
    <w:rsid w:val="00E65D20"/>
    <w:rsid w:val="00E65ED5"/>
    <w:rsid w:val="00E662E8"/>
    <w:rsid w:val="00E663B7"/>
    <w:rsid w:val="00E6665F"/>
    <w:rsid w:val="00E66818"/>
    <w:rsid w:val="00E6686C"/>
    <w:rsid w:val="00E668EA"/>
    <w:rsid w:val="00E67034"/>
    <w:rsid w:val="00E67371"/>
    <w:rsid w:val="00E6759D"/>
    <w:rsid w:val="00E67826"/>
    <w:rsid w:val="00E67841"/>
    <w:rsid w:val="00E6786A"/>
    <w:rsid w:val="00E679F7"/>
    <w:rsid w:val="00E67A74"/>
    <w:rsid w:val="00E67B69"/>
    <w:rsid w:val="00E67CD2"/>
    <w:rsid w:val="00E701C9"/>
    <w:rsid w:val="00E7023C"/>
    <w:rsid w:val="00E7029F"/>
    <w:rsid w:val="00E7031B"/>
    <w:rsid w:val="00E707B6"/>
    <w:rsid w:val="00E7092B"/>
    <w:rsid w:val="00E709D3"/>
    <w:rsid w:val="00E70B0A"/>
    <w:rsid w:val="00E70D9D"/>
    <w:rsid w:val="00E70DC6"/>
    <w:rsid w:val="00E70E97"/>
    <w:rsid w:val="00E71016"/>
    <w:rsid w:val="00E710EE"/>
    <w:rsid w:val="00E710F8"/>
    <w:rsid w:val="00E711B7"/>
    <w:rsid w:val="00E71293"/>
    <w:rsid w:val="00E71355"/>
    <w:rsid w:val="00E715A1"/>
    <w:rsid w:val="00E715DF"/>
    <w:rsid w:val="00E7161E"/>
    <w:rsid w:val="00E716D4"/>
    <w:rsid w:val="00E7172A"/>
    <w:rsid w:val="00E71794"/>
    <w:rsid w:val="00E71868"/>
    <w:rsid w:val="00E719A9"/>
    <w:rsid w:val="00E719BA"/>
    <w:rsid w:val="00E71AC2"/>
    <w:rsid w:val="00E71AEF"/>
    <w:rsid w:val="00E71C90"/>
    <w:rsid w:val="00E71DBE"/>
    <w:rsid w:val="00E71F7B"/>
    <w:rsid w:val="00E72017"/>
    <w:rsid w:val="00E72100"/>
    <w:rsid w:val="00E722DE"/>
    <w:rsid w:val="00E723D2"/>
    <w:rsid w:val="00E7244A"/>
    <w:rsid w:val="00E725D2"/>
    <w:rsid w:val="00E72793"/>
    <w:rsid w:val="00E72796"/>
    <w:rsid w:val="00E727C7"/>
    <w:rsid w:val="00E72A2D"/>
    <w:rsid w:val="00E72A2F"/>
    <w:rsid w:val="00E72BC4"/>
    <w:rsid w:val="00E72D45"/>
    <w:rsid w:val="00E72D47"/>
    <w:rsid w:val="00E72F7D"/>
    <w:rsid w:val="00E72FBC"/>
    <w:rsid w:val="00E73016"/>
    <w:rsid w:val="00E731D0"/>
    <w:rsid w:val="00E73562"/>
    <w:rsid w:val="00E737A1"/>
    <w:rsid w:val="00E737FA"/>
    <w:rsid w:val="00E738AF"/>
    <w:rsid w:val="00E73947"/>
    <w:rsid w:val="00E73964"/>
    <w:rsid w:val="00E73E78"/>
    <w:rsid w:val="00E73F6C"/>
    <w:rsid w:val="00E73F77"/>
    <w:rsid w:val="00E7405E"/>
    <w:rsid w:val="00E7413F"/>
    <w:rsid w:val="00E74290"/>
    <w:rsid w:val="00E74361"/>
    <w:rsid w:val="00E743DA"/>
    <w:rsid w:val="00E7443F"/>
    <w:rsid w:val="00E74515"/>
    <w:rsid w:val="00E7482F"/>
    <w:rsid w:val="00E748CC"/>
    <w:rsid w:val="00E74907"/>
    <w:rsid w:val="00E7494A"/>
    <w:rsid w:val="00E74A2A"/>
    <w:rsid w:val="00E74A99"/>
    <w:rsid w:val="00E74B0D"/>
    <w:rsid w:val="00E74C7E"/>
    <w:rsid w:val="00E74C8C"/>
    <w:rsid w:val="00E74F58"/>
    <w:rsid w:val="00E7508A"/>
    <w:rsid w:val="00E7526E"/>
    <w:rsid w:val="00E75399"/>
    <w:rsid w:val="00E75696"/>
    <w:rsid w:val="00E75875"/>
    <w:rsid w:val="00E758E0"/>
    <w:rsid w:val="00E75A9A"/>
    <w:rsid w:val="00E75B82"/>
    <w:rsid w:val="00E75CE0"/>
    <w:rsid w:val="00E76028"/>
    <w:rsid w:val="00E7607D"/>
    <w:rsid w:val="00E7613C"/>
    <w:rsid w:val="00E764FB"/>
    <w:rsid w:val="00E767F9"/>
    <w:rsid w:val="00E76946"/>
    <w:rsid w:val="00E76AE5"/>
    <w:rsid w:val="00E76B2C"/>
    <w:rsid w:val="00E76B42"/>
    <w:rsid w:val="00E76D0D"/>
    <w:rsid w:val="00E76D7C"/>
    <w:rsid w:val="00E76DA7"/>
    <w:rsid w:val="00E76EB9"/>
    <w:rsid w:val="00E76EE8"/>
    <w:rsid w:val="00E77116"/>
    <w:rsid w:val="00E77222"/>
    <w:rsid w:val="00E77363"/>
    <w:rsid w:val="00E77370"/>
    <w:rsid w:val="00E7754C"/>
    <w:rsid w:val="00E77715"/>
    <w:rsid w:val="00E77823"/>
    <w:rsid w:val="00E7784E"/>
    <w:rsid w:val="00E779A0"/>
    <w:rsid w:val="00E77C2C"/>
    <w:rsid w:val="00E77E17"/>
    <w:rsid w:val="00E77E22"/>
    <w:rsid w:val="00E77E5B"/>
    <w:rsid w:val="00E77F4F"/>
    <w:rsid w:val="00E77F5F"/>
    <w:rsid w:val="00E800F3"/>
    <w:rsid w:val="00E802E3"/>
    <w:rsid w:val="00E802EA"/>
    <w:rsid w:val="00E80415"/>
    <w:rsid w:val="00E804F4"/>
    <w:rsid w:val="00E80647"/>
    <w:rsid w:val="00E80699"/>
    <w:rsid w:val="00E80704"/>
    <w:rsid w:val="00E80A24"/>
    <w:rsid w:val="00E80B39"/>
    <w:rsid w:val="00E80C9C"/>
    <w:rsid w:val="00E80D15"/>
    <w:rsid w:val="00E80D72"/>
    <w:rsid w:val="00E80DE0"/>
    <w:rsid w:val="00E80F46"/>
    <w:rsid w:val="00E80F90"/>
    <w:rsid w:val="00E813C7"/>
    <w:rsid w:val="00E816A2"/>
    <w:rsid w:val="00E8188E"/>
    <w:rsid w:val="00E81B35"/>
    <w:rsid w:val="00E81B76"/>
    <w:rsid w:val="00E81D56"/>
    <w:rsid w:val="00E81FC4"/>
    <w:rsid w:val="00E8219B"/>
    <w:rsid w:val="00E82242"/>
    <w:rsid w:val="00E826D8"/>
    <w:rsid w:val="00E82777"/>
    <w:rsid w:val="00E828AE"/>
    <w:rsid w:val="00E82A07"/>
    <w:rsid w:val="00E82AB6"/>
    <w:rsid w:val="00E82CB2"/>
    <w:rsid w:val="00E82D32"/>
    <w:rsid w:val="00E82DC2"/>
    <w:rsid w:val="00E82EF5"/>
    <w:rsid w:val="00E82EF6"/>
    <w:rsid w:val="00E83312"/>
    <w:rsid w:val="00E83364"/>
    <w:rsid w:val="00E83807"/>
    <w:rsid w:val="00E838A8"/>
    <w:rsid w:val="00E839A7"/>
    <w:rsid w:val="00E83CA6"/>
    <w:rsid w:val="00E83FEF"/>
    <w:rsid w:val="00E842CF"/>
    <w:rsid w:val="00E843E2"/>
    <w:rsid w:val="00E8489E"/>
    <w:rsid w:val="00E84CD6"/>
    <w:rsid w:val="00E84E96"/>
    <w:rsid w:val="00E84ECD"/>
    <w:rsid w:val="00E851A6"/>
    <w:rsid w:val="00E85E92"/>
    <w:rsid w:val="00E85EDA"/>
    <w:rsid w:val="00E86173"/>
    <w:rsid w:val="00E86268"/>
    <w:rsid w:val="00E862C5"/>
    <w:rsid w:val="00E8631B"/>
    <w:rsid w:val="00E8658E"/>
    <w:rsid w:val="00E8669A"/>
    <w:rsid w:val="00E866BD"/>
    <w:rsid w:val="00E86712"/>
    <w:rsid w:val="00E8674F"/>
    <w:rsid w:val="00E867EB"/>
    <w:rsid w:val="00E86849"/>
    <w:rsid w:val="00E86DC4"/>
    <w:rsid w:val="00E86ED4"/>
    <w:rsid w:val="00E86FB3"/>
    <w:rsid w:val="00E8703E"/>
    <w:rsid w:val="00E870A2"/>
    <w:rsid w:val="00E870AF"/>
    <w:rsid w:val="00E8740B"/>
    <w:rsid w:val="00E87421"/>
    <w:rsid w:val="00E87474"/>
    <w:rsid w:val="00E878B3"/>
    <w:rsid w:val="00E87A81"/>
    <w:rsid w:val="00E87C7A"/>
    <w:rsid w:val="00E87D76"/>
    <w:rsid w:val="00E90078"/>
    <w:rsid w:val="00E900C2"/>
    <w:rsid w:val="00E903AF"/>
    <w:rsid w:val="00E90526"/>
    <w:rsid w:val="00E9069C"/>
    <w:rsid w:val="00E906ED"/>
    <w:rsid w:val="00E907BF"/>
    <w:rsid w:val="00E90A81"/>
    <w:rsid w:val="00E90A92"/>
    <w:rsid w:val="00E90AA5"/>
    <w:rsid w:val="00E91048"/>
    <w:rsid w:val="00E91092"/>
    <w:rsid w:val="00E91205"/>
    <w:rsid w:val="00E912CD"/>
    <w:rsid w:val="00E91303"/>
    <w:rsid w:val="00E91499"/>
    <w:rsid w:val="00E91671"/>
    <w:rsid w:val="00E9175F"/>
    <w:rsid w:val="00E917C2"/>
    <w:rsid w:val="00E91A44"/>
    <w:rsid w:val="00E91AF3"/>
    <w:rsid w:val="00E91B8E"/>
    <w:rsid w:val="00E91D45"/>
    <w:rsid w:val="00E92191"/>
    <w:rsid w:val="00E92307"/>
    <w:rsid w:val="00E92324"/>
    <w:rsid w:val="00E924F4"/>
    <w:rsid w:val="00E9251A"/>
    <w:rsid w:val="00E925B4"/>
    <w:rsid w:val="00E92976"/>
    <w:rsid w:val="00E92C4A"/>
    <w:rsid w:val="00E92DC2"/>
    <w:rsid w:val="00E92E24"/>
    <w:rsid w:val="00E92ED1"/>
    <w:rsid w:val="00E93047"/>
    <w:rsid w:val="00E9309D"/>
    <w:rsid w:val="00E9311D"/>
    <w:rsid w:val="00E9313D"/>
    <w:rsid w:val="00E931B6"/>
    <w:rsid w:val="00E93236"/>
    <w:rsid w:val="00E932FF"/>
    <w:rsid w:val="00E93362"/>
    <w:rsid w:val="00E93459"/>
    <w:rsid w:val="00E93482"/>
    <w:rsid w:val="00E9379D"/>
    <w:rsid w:val="00E937AF"/>
    <w:rsid w:val="00E937D8"/>
    <w:rsid w:val="00E93946"/>
    <w:rsid w:val="00E93A80"/>
    <w:rsid w:val="00E93AA5"/>
    <w:rsid w:val="00E93AE7"/>
    <w:rsid w:val="00E93B52"/>
    <w:rsid w:val="00E93BD6"/>
    <w:rsid w:val="00E93C7B"/>
    <w:rsid w:val="00E93D95"/>
    <w:rsid w:val="00E9433B"/>
    <w:rsid w:val="00E94354"/>
    <w:rsid w:val="00E945A7"/>
    <w:rsid w:val="00E945FC"/>
    <w:rsid w:val="00E94603"/>
    <w:rsid w:val="00E9473C"/>
    <w:rsid w:val="00E94774"/>
    <w:rsid w:val="00E94812"/>
    <w:rsid w:val="00E94B1A"/>
    <w:rsid w:val="00E94B9E"/>
    <w:rsid w:val="00E94F37"/>
    <w:rsid w:val="00E95059"/>
    <w:rsid w:val="00E95094"/>
    <w:rsid w:val="00E950A5"/>
    <w:rsid w:val="00E950C6"/>
    <w:rsid w:val="00E9529D"/>
    <w:rsid w:val="00E952EB"/>
    <w:rsid w:val="00E9544D"/>
    <w:rsid w:val="00E95562"/>
    <w:rsid w:val="00E956DC"/>
    <w:rsid w:val="00E95867"/>
    <w:rsid w:val="00E95C32"/>
    <w:rsid w:val="00E95CC1"/>
    <w:rsid w:val="00E95DC4"/>
    <w:rsid w:val="00E95F2B"/>
    <w:rsid w:val="00E96271"/>
    <w:rsid w:val="00E9674F"/>
    <w:rsid w:val="00E96774"/>
    <w:rsid w:val="00E967F7"/>
    <w:rsid w:val="00E96805"/>
    <w:rsid w:val="00E9686B"/>
    <w:rsid w:val="00E96C02"/>
    <w:rsid w:val="00E96EA5"/>
    <w:rsid w:val="00E96EF0"/>
    <w:rsid w:val="00E96EF2"/>
    <w:rsid w:val="00E96FAA"/>
    <w:rsid w:val="00E96FC5"/>
    <w:rsid w:val="00E97105"/>
    <w:rsid w:val="00E9713E"/>
    <w:rsid w:val="00E97473"/>
    <w:rsid w:val="00E9777F"/>
    <w:rsid w:val="00E977CB"/>
    <w:rsid w:val="00E97895"/>
    <w:rsid w:val="00E978C6"/>
    <w:rsid w:val="00E978D6"/>
    <w:rsid w:val="00E97AED"/>
    <w:rsid w:val="00E97D01"/>
    <w:rsid w:val="00E97F13"/>
    <w:rsid w:val="00E97F59"/>
    <w:rsid w:val="00EA0673"/>
    <w:rsid w:val="00EA0806"/>
    <w:rsid w:val="00EA0AB9"/>
    <w:rsid w:val="00EA0B44"/>
    <w:rsid w:val="00EA0BBD"/>
    <w:rsid w:val="00EA0C91"/>
    <w:rsid w:val="00EA1044"/>
    <w:rsid w:val="00EA10B6"/>
    <w:rsid w:val="00EA110C"/>
    <w:rsid w:val="00EA1192"/>
    <w:rsid w:val="00EA1402"/>
    <w:rsid w:val="00EA1569"/>
    <w:rsid w:val="00EA1674"/>
    <w:rsid w:val="00EA16A9"/>
    <w:rsid w:val="00EA16EF"/>
    <w:rsid w:val="00EA17F9"/>
    <w:rsid w:val="00EA1812"/>
    <w:rsid w:val="00EA1818"/>
    <w:rsid w:val="00EA186C"/>
    <w:rsid w:val="00EA18CB"/>
    <w:rsid w:val="00EA1928"/>
    <w:rsid w:val="00EA1B10"/>
    <w:rsid w:val="00EA2188"/>
    <w:rsid w:val="00EA2336"/>
    <w:rsid w:val="00EA245D"/>
    <w:rsid w:val="00EA25AA"/>
    <w:rsid w:val="00EA2694"/>
    <w:rsid w:val="00EA2732"/>
    <w:rsid w:val="00EA2A1D"/>
    <w:rsid w:val="00EA2AA1"/>
    <w:rsid w:val="00EA2B39"/>
    <w:rsid w:val="00EA2C59"/>
    <w:rsid w:val="00EA2CB7"/>
    <w:rsid w:val="00EA2E9B"/>
    <w:rsid w:val="00EA2F0E"/>
    <w:rsid w:val="00EA2F16"/>
    <w:rsid w:val="00EA322A"/>
    <w:rsid w:val="00EA32E3"/>
    <w:rsid w:val="00EA332F"/>
    <w:rsid w:val="00EA347C"/>
    <w:rsid w:val="00EA348E"/>
    <w:rsid w:val="00EA34BF"/>
    <w:rsid w:val="00EA3679"/>
    <w:rsid w:val="00EA384B"/>
    <w:rsid w:val="00EA38FC"/>
    <w:rsid w:val="00EA393C"/>
    <w:rsid w:val="00EA3A87"/>
    <w:rsid w:val="00EA3AB5"/>
    <w:rsid w:val="00EA3BA8"/>
    <w:rsid w:val="00EA3E9D"/>
    <w:rsid w:val="00EA416A"/>
    <w:rsid w:val="00EA4351"/>
    <w:rsid w:val="00EA4498"/>
    <w:rsid w:val="00EA44C6"/>
    <w:rsid w:val="00EA456E"/>
    <w:rsid w:val="00EA47E3"/>
    <w:rsid w:val="00EA485B"/>
    <w:rsid w:val="00EA4A78"/>
    <w:rsid w:val="00EA4B29"/>
    <w:rsid w:val="00EA4B67"/>
    <w:rsid w:val="00EA4B84"/>
    <w:rsid w:val="00EA4D3F"/>
    <w:rsid w:val="00EA50FF"/>
    <w:rsid w:val="00EA516E"/>
    <w:rsid w:val="00EA51AC"/>
    <w:rsid w:val="00EA51BA"/>
    <w:rsid w:val="00EA5296"/>
    <w:rsid w:val="00EA529F"/>
    <w:rsid w:val="00EA5326"/>
    <w:rsid w:val="00EA540E"/>
    <w:rsid w:val="00EA56F1"/>
    <w:rsid w:val="00EA5B31"/>
    <w:rsid w:val="00EA5C03"/>
    <w:rsid w:val="00EA5D4D"/>
    <w:rsid w:val="00EA5DCD"/>
    <w:rsid w:val="00EA609B"/>
    <w:rsid w:val="00EA6133"/>
    <w:rsid w:val="00EA613C"/>
    <w:rsid w:val="00EA61A6"/>
    <w:rsid w:val="00EA6210"/>
    <w:rsid w:val="00EA6404"/>
    <w:rsid w:val="00EA6415"/>
    <w:rsid w:val="00EA657B"/>
    <w:rsid w:val="00EA6951"/>
    <w:rsid w:val="00EA6B6E"/>
    <w:rsid w:val="00EA6C7B"/>
    <w:rsid w:val="00EA6CE6"/>
    <w:rsid w:val="00EA6D12"/>
    <w:rsid w:val="00EA6DD2"/>
    <w:rsid w:val="00EA6F08"/>
    <w:rsid w:val="00EA7045"/>
    <w:rsid w:val="00EA70F1"/>
    <w:rsid w:val="00EA71F9"/>
    <w:rsid w:val="00EA744B"/>
    <w:rsid w:val="00EA7498"/>
    <w:rsid w:val="00EA7666"/>
    <w:rsid w:val="00EA7693"/>
    <w:rsid w:val="00EA7705"/>
    <w:rsid w:val="00EA7720"/>
    <w:rsid w:val="00EA7A32"/>
    <w:rsid w:val="00EA7A65"/>
    <w:rsid w:val="00EA7C5C"/>
    <w:rsid w:val="00EA7DE0"/>
    <w:rsid w:val="00EA7DE8"/>
    <w:rsid w:val="00EA7F2F"/>
    <w:rsid w:val="00EA7F4A"/>
    <w:rsid w:val="00EA7FCB"/>
    <w:rsid w:val="00EB001D"/>
    <w:rsid w:val="00EB01AF"/>
    <w:rsid w:val="00EB04D1"/>
    <w:rsid w:val="00EB0584"/>
    <w:rsid w:val="00EB0778"/>
    <w:rsid w:val="00EB0998"/>
    <w:rsid w:val="00EB0A53"/>
    <w:rsid w:val="00EB0A84"/>
    <w:rsid w:val="00EB0B32"/>
    <w:rsid w:val="00EB0E5D"/>
    <w:rsid w:val="00EB0E7B"/>
    <w:rsid w:val="00EB0FE2"/>
    <w:rsid w:val="00EB1038"/>
    <w:rsid w:val="00EB1180"/>
    <w:rsid w:val="00EB1273"/>
    <w:rsid w:val="00EB1448"/>
    <w:rsid w:val="00EB14DB"/>
    <w:rsid w:val="00EB1533"/>
    <w:rsid w:val="00EB171B"/>
    <w:rsid w:val="00EB17F2"/>
    <w:rsid w:val="00EB1834"/>
    <w:rsid w:val="00EB1A58"/>
    <w:rsid w:val="00EB1AA5"/>
    <w:rsid w:val="00EB1B6D"/>
    <w:rsid w:val="00EB1C43"/>
    <w:rsid w:val="00EB1C6E"/>
    <w:rsid w:val="00EB1C78"/>
    <w:rsid w:val="00EB1CC6"/>
    <w:rsid w:val="00EB1D72"/>
    <w:rsid w:val="00EB1E26"/>
    <w:rsid w:val="00EB1EAF"/>
    <w:rsid w:val="00EB2017"/>
    <w:rsid w:val="00EB2092"/>
    <w:rsid w:val="00EB215A"/>
    <w:rsid w:val="00EB21AA"/>
    <w:rsid w:val="00EB2286"/>
    <w:rsid w:val="00EB2344"/>
    <w:rsid w:val="00EB2B51"/>
    <w:rsid w:val="00EB2BC5"/>
    <w:rsid w:val="00EB2BEB"/>
    <w:rsid w:val="00EB2D8F"/>
    <w:rsid w:val="00EB302D"/>
    <w:rsid w:val="00EB3139"/>
    <w:rsid w:val="00EB319B"/>
    <w:rsid w:val="00EB334A"/>
    <w:rsid w:val="00EB34E8"/>
    <w:rsid w:val="00EB395F"/>
    <w:rsid w:val="00EB3B0C"/>
    <w:rsid w:val="00EB3BF2"/>
    <w:rsid w:val="00EB3CEF"/>
    <w:rsid w:val="00EB3DF1"/>
    <w:rsid w:val="00EB3F69"/>
    <w:rsid w:val="00EB437E"/>
    <w:rsid w:val="00EB45BA"/>
    <w:rsid w:val="00EB4689"/>
    <w:rsid w:val="00EB4953"/>
    <w:rsid w:val="00EB4990"/>
    <w:rsid w:val="00EB4A0B"/>
    <w:rsid w:val="00EB4CD9"/>
    <w:rsid w:val="00EB4EF2"/>
    <w:rsid w:val="00EB5035"/>
    <w:rsid w:val="00EB5250"/>
    <w:rsid w:val="00EB53BB"/>
    <w:rsid w:val="00EB54F4"/>
    <w:rsid w:val="00EB5800"/>
    <w:rsid w:val="00EB5898"/>
    <w:rsid w:val="00EB5AA0"/>
    <w:rsid w:val="00EB5B1D"/>
    <w:rsid w:val="00EB5D0C"/>
    <w:rsid w:val="00EB610E"/>
    <w:rsid w:val="00EB61EA"/>
    <w:rsid w:val="00EB63D9"/>
    <w:rsid w:val="00EB6552"/>
    <w:rsid w:val="00EB6594"/>
    <w:rsid w:val="00EB65D8"/>
    <w:rsid w:val="00EB68B2"/>
    <w:rsid w:val="00EB69F1"/>
    <w:rsid w:val="00EB6A1D"/>
    <w:rsid w:val="00EB6B4A"/>
    <w:rsid w:val="00EB6FBA"/>
    <w:rsid w:val="00EB7427"/>
    <w:rsid w:val="00EB748B"/>
    <w:rsid w:val="00EB77E8"/>
    <w:rsid w:val="00EB78B1"/>
    <w:rsid w:val="00EB78EE"/>
    <w:rsid w:val="00EB7A74"/>
    <w:rsid w:val="00EB7C10"/>
    <w:rsid w:val="00EB7D47"/>
    <w:rsid w:val="00EB7DB2"/>
    <w:rsid w:val="00EB7DEF"/>
    <w:rsid w:val="00EB7E67"/>
    <w:rsid w:val="00EB7F2A"/>
    <w:rsid w:val="00EB7F2B"/>
    <w:rsid w:val="00EB7F65"/>
    <w:rsid w:val="00EC0424"/>
    <w:rsid w:val="00EC0431"/>
    <w:rsid w:val="00EC04F9"/>
    <w:rsid w:val="00EC0777"/>
    <w:rsid w:val="00EC0782"/>
    <w:rsid w:val="00EC0BB2"/>
    <w:rsid w:val="00EC0BB7"/>
    <w:rsid w:val="00EC0DF7"/>
    <w:rsid w:val="00EC10EE"/>
    <w:rsid w:val="00EC130D"/>
    <w:rsid w:val="00EC14C3"/>
    <w:rsid w:val="00EC1559"/>
    <w:rsid w:val="00EC1621"/>
    <w:rsid w:val="00EC1780"/>
    <w:rsid w:val="00EC1805"/>
    <w:rsid w:val="00EC1980"/>
    <w:rsid w:val="00EC1AA8"/>
    <w:rsid w:val="00EC1ADF"/>
    <w:rsid w:val="00EC1AEF"/>
    <w:rsid w:val="00EC1BB4"/>
    <w:rsid w:val="00EC1D49"/>
    <w:rsid w:val="00EC1F28"/>
    <w:rsid w:val="00EC2118"/>
    <w:rsid w:val="00EC26D7"/>
    <w:rsid w:val="00EC2A45"/>
    <w:rsid w:val="00EC2A9A"/>
    <w:rsid w:val="00EC2AE5"/>
    <w:rsid w:val="00EC2B67"/>
    <w:rsid w:val="00EC2C46"/>
    <w:rsid w:val="00EC2D5A"/>
    <w:rsid w:val="00EC2DF7"/>
    <w:rsid w:val="00EC2FB6"/>
    <w:rsid w:val="00EC31E9"/>
    <w:rsid w:val="00EC321F"/>
    <w:rsid w:val="00EC3292"/>
    <w:rsid w:val="00EC3463"/>
    <w:rsid w:val="00EC35C6"/>
    <w:rsid w:val="00EC360F"/>
    <w:rsid w:val="00EC3C86"/>
    <w:rsid w:val="00EC3CF0"/>
    <w:rsid w:val="00EC3DBD"/>
    <w:rsid w:val="00EC3E4B"/>
    <w:rsid w:val="00EC3E76"/>
    <w:rsid w:val="00EC3F38"/>
    <w:rsid w:val="00EC3F96"/>
    <w:rsid w:val="00EC432F"/>
    <w:rsid w:val="00EC4336"/>
    <w:rsid w:val="00EC4366"/>
    <w:rsid w:val="00EC43D2"/>
    <w:rsid w:val="00EC4435"/>
    <w:rsid w:val="00EC4B20"/>
    <w:rsid w:val="00EC4B73"/>
    <w:rsid w:val="00EC4F09"/>
    <w:rsid w:val="00EC4FA8"/>
    <w:rsid w:val="00EC5162"/>
    <w:rsid w:val="00EC5417"/>
    <w:rsid w:val="00EC55B9"/>
    <w:rsid w:val="00EC55DF"/>
    <w:rsid w:val="00EC58EE"/>
    <w:rsid w:val="00EC5B88"/>
    <w:rsid w:val="00EC5D3E"/>
    <w:rsid w:val="00EC60D0"/>
    <w:rsid w:val="00EC615A"/>
    <w:rsid w:val="00EC62D5"/>
    <w:rsid w:val="00EC6489"/>
    <w:rsid w:val="00EC67C1"/>
    <w:rsid w:val="00EC693A"/>
    <w:rsid w:val="00EC6AD0"/>
    <w:rsid w:val="00EC6ADC"/>
    <w:rsid w:val="00EC6BFE"/>
    <w:rsid w:val="00EC6D3D"/>
    <w:rsid w:val="00EC6E57"/>
    <w:rsid w:val="00EC6E5A"/>
    <w:rsid w:val="00EC6EBF"/>
    <w:rsid w:val="00EC6EE8"/>
    <w:rsid w:val="00EC713D"/>
    <w:rsid w:val="00EC7178"/>
    <w:rsid w:val="00EC7387"/>
    <w:rsid w:val="00EC7425"/>
    <w:rsid w:val="00EC747F"/>
    <w:rsid w:val="00EC76D5"/>
    <w:rsid w:val="00EC78C4"/>
    <w:rsid w:val="00EC799E"/>
    <w:rsid w:val="00EC7B4E"/>
    <w:rsid w:val="00ED0083"/>
    <w:rsid w:val="00ED0202"/>
    <w:rsid w:val="00ED04B7"/>
    <w:rsid w:val="00ED06E1"/>
    <w:rsid w:val="00ED06F7"/>
    <w:rsid w:val="00ED082E"/>
    <w:rsid w:val="00ED0836"/>
    <w:rsid w:val="00ED0878"/>
    <w:rsid w:val="00ED08FE"/>
    <w:rsid w:val="00ED091D"/>
    <w:rsid w:val="00ED097A"/>
    <w:rsid w:val="00ED0A39"/>
    <w:rsid w:val="00ED0B80"/>
    <w:rsid w:val="00ED0BF2"/>
    <w:rsid w:val="00ED0C5A"/>
    <w:rsid w:val="00ED0EB9"/>
    <w:rsid w:val="00ED11C2"/>
    <w:rsid w:val="00ED11E2"/>
    <w:rsid w:val="00ED121B"/>
    <w:rsid w:val="00ED1384"/>
    <w:rsid w:val="00ED1504"/>
    <w:rsid w:val="00ED1655"/>
    <w:rsid w:val="00ED16DF"/>
    <w:rsid w:val="00ED16E1"/>
    <w:rsid w:val="00ED1706"/>
    <w:rsid w:val="00ED1990"/>
    <w:rsid w:val="00ED1AA1"/>
    <w:rsid w:val="00ED1B9F"/>
    <w:rsid w:val="00ED1C6F"/>
    <w:rsid w:val="00ED1F1E"/>
    <w:rsid w:val="00ED1FD5"/>
    <w:rsid w:val="00ED232C"/>
    <w:rsid w:val="00ED24F2"/>
    <w:rsid w:val="00ED2506"/>
    <w:rsid w:val="00ED2931"/>
    <w:rsid w:val="00ED2969"/>
    <w:rsid w:val="00ED296C"/>
    <w:rsid w:val="00ED2AE7"/>
    <w:rsid w:val="00ED2BE8"/>
    <w:rsid w:val="00ED2D22"/>
    <w:rsid w:val="00ED2DCE"/>
    <w:rsid w:val="00ED2DE2"/>
    <w:rsid w:val="00ED2E8F"/>
    <w:rsid w:val="00ED2F8E"/>
    <w:rsid w:val="00ED2FE6"/>
    <w:rsid w:val="00ED3168"/>
    <w:rsid w:val="00ED3190"/>
    <w:rsid w:val="00ED3194"/>
    <w:rsid w:val="00ED335C"/>
    <w:rsid w:val="00ED3397"/>
    <w:rsid w:val="00ED34B6"/>
    <w:rsid w:val="00ED3567"/>
    <w:rsid w:val="00ED36CB"/>
    <w:rsid w:val="00ED37F1"/>
    <w:rsid w:val="00ED380C"/>
    <w:rsid w:val="00ED3879"/>
    <w:rsid w:val="00ED3C4C"/>
    <w:rsid w:val="00ED4004"/>
    <w:rsid w:val="00ED4103"/>
    <w:rsid w:val="00ED42C4"/>
    <w:rsid w:val="00ED4350"/>
    <w:rsid w:val="00ED43BF"/>
    <w:rsid w:val="00ED45A5"/>
    <w:rsid w:val="00ED4692"/>
    <w:rsid w:val="00ED4D6E"/>
    <w:rsid w:val="00ED503D"/>
    <w:rsid w:val="00ED51E7"/>
    <w:rsid w:val="00ED52BC"/>
    <w:rsid w:val="00ED5743"/>
    <w:rsid w:val="00ED578B"/>
    <w:rsid w:val="00ED5798"/>
    <w:rsid w:val="00ED57BD"/>
    <w:rsid w:val="00ED595B"/>
    <w:rsid w:val="00ED5A17"/>
    <w:rsid w:val="00ED5A22"/>
    <w:rsid w:val="00ED5E67"/>
    <w:rsid w:val="00ED5EF8"/>
    <w:rsid w:val="00ED5F21"/>
    <w:rsid w:val="00ED6090"/>
    <w:rsid w:val="00ED6200"/>
    <w:rsid w:val="00ED644B"/>
    <w:rsid w:val="00ED6459"/>
    <w:rsid w:val="00ED64F2"/>
    <w:rsid w:val="00ED685A"/>
    <w:rsid w:val="00ED69BF"/>
    <w:rsid w:val="00ED6A2D"/>
    <w:rsid w:val="00ED6C8F"/>
    <w:rsid w:val="00ED6CA4"/>
    <w:rsid w:val="00ED6DAF"/>
    <w:rsid w:val="00ED6ED9"/>
    <w:rsid w:val="00ED709A"/>
    <w:rsid w:val="00ED7187"/>
    <w:rsid w:val="00ED71AA"/>
    <w:rsid w:val="00ED757A"/>
    <w:rsid w:val="00ED7672"/>
    <w:rsid w:val="00ED7873"/>
    <w:rsid w:val="00ED78D3"/>
    <w:rsid w:val="00ED79BD"/>
    <w:rsid w:val="00ED7B8F"/>
    <w:rsid w:val="00ED7BB9"/>
    <w:rsid w:val="00ED7E28"/>
    <w:rsid w:val="00ED7EED"/>
    <w:rsid w:val="00ED7F0C"/>
    <w:rsid w:val="00ED7FBD"/>
    <w:rsid w:val="00EE0006"/>
    <w:rsid w:val="00EE00D2"/>
    <w:rsid w:val="00EE0154"/>
    <w:rsid w:val="00EE025E"/>
    <w:rsid w:val="00EE033F"/>
    <w:rsid w:val="00EE074D"/>
    <w:rsid w:val="00EE0894"/>
    <w:rsid w:val="00EE0C30"/>
    <w:rsid w:val="00EE0D88"/>
    <w:rsid w:val="00EE11C6"/>
    <w:rsid w:val="00EE1489"/>
    <w:rsid w:val="00EE14DF"/>
    <w:rsid w:val="00EE1543"/>
    <w:rsid w:val="00EE1740"/>
    <w:rsid w:val="00EE1853"/>
    <w:rsid w:val="00EE188E"/>
    <w:rsid w:val="00EE1B36"/>
    <w:rsid w:val="00EE1D17"/>
    <w:rsid w:val="00EE1F75"/>
    <w:rsid w:val="00EE2130"/>
    <w:rsid w:val="00EE266E"/>
    <w:rsid w:val="00EE279C"/>
    <w:rsid w:val="00EE28D8"/>
    <w:rsid w:val="00EE29A5"/>
    <w:rsid w:val="00EE2B07"/>
    <w:rsid w:val="00EE2C5F"/>
    <w:rsid w:val="00EE2C74"/>
    <w:rsid w:val="00EE2F37"/>
    <w:rsid w:val="00EE30AC"/>
    <w:rsid w:val="00EE31CF"/>
    <w:rsid w:val="00EE33A8"/>
    <w:rsid w:val="00EE34FB"/>
    <w:rsid w:val="00EE3564"/>
    <w:rsid w:val="00EE35EB"/>
    <w:rsid w:val="00EE387F"/>
    <w:rsid w:val="00EE38FC"/>
    <w:rsid w:val="00EE3920"/>
    <w:rsid w:val="00EE3A6F"/>
    <w:rsid w:val="00EE3AC5"/>
    <w:rsid w:val="00EE3B24"/>
    <w:rsid w:val="00EE3CDC"/>
    <w:rsid w:val="00EE3F39"/>
    <w:rsid w:val="00EE40A8"/>
    <w:rsid w:val="00EE42D1"/>
    <w:rsid w:val="00EE42EF"/>
    <w:rsid w:val="00EE43B9"/>
    <w:rsid w:val="00EE459C"/>
    <w:rsid w:val="00EE4640"/>
    <w:rsid w:val="00EE472E"/>
    <w:rsid w:val="00EE484D"/>
    <w:rsid w:val="00EE48AD"/>
    <w:rsid w:val="00EE492B"/>
    <w:rsid w:val="00EE4A86"/>
    <w:rsid w:val="00EE4B1C"/>
    <w:rsid w:val="00EE4CF7"/>
    <w:rsid w:val="00EE4D51"/>
    <w:rsid w:val="00EE4DB3"/>
    <w:rsid w:val="00EE4E10"/>
    <w:rsid w:val="00EE4F36"/>
    <w:rsid w:val="00EE4F57"/>
    <w:rsid w:val="00EE4F89"/>
    <w:rsid w:val="00EE501E"/>
    <w:rsid w:val="00EE5027"/>
    <w:rsid w:val="00EE5057"/>
    <w:rsid w:val="00EE548B"/>
    <w:rsid w:val="00EE5690"/>
    <w:rsid w:val="00EE596F"/>
    <w:rsid w:val="00EE5DB9"/>
    <w:rsid w:val="00EE5F54"/>
    <w:rsid w:val="00EE6232"/>
    <w:rsid w:val="00EE6688"/>
    <w:rsid w:val="00EE687E"/>
    <w:rsid w:val="00EE69EF"/>
    <w:rsid w:val="00EE6B15"/>
    <w:rsid w:val="00EE6B2F"/>
    <w:rsid w:val="00EE6C9D"/>
    <w:rsid w:val="00EE6CEF"/>
    <w:rsid w:val="00EE6DC2"/>
    <w:rsid w:val="00EE6E5A"/>
    <w:rsid w:val="00EE6EE2"/>
    <w:rsid w:val="00EE6F7D"/>
    <w:rsid w:val="00EE6F9F"/>
    <w:rsid w:val="00EE70B8"/>
    <w:rsid w:val="00EE7131"/>
    <w:rsid w:val="00EE7261"/>
    <w:rsid w:val="00EE7300"/>
    <w:rsid w:val="00EE7572"/>
    <w:rsid w:val="00EE761F"/>
    <w:rsid w:val="00EE7EB3"/>
    <w:rsid w:val="00EF000A"/>
    <w:rsid w:val="00EF006B"/>
    <w:rsid w:val="00EF04B2"/>
    <w:rsid w:val="00EF06B5"/>
    <w:rsid w:val="00EF076D"/>
    <w:rsid w:val="00EF0925"/>
    <w:rsid w:val="00EF0965"/>
    <w:rsid w:val="00EF0A4C"/>
    <w:rsid w:val="00EF0A67"/>
    <w:rsid w:val="00EF0B8A"/>
    <w:rsid w:val="00EF0BA8"/>
    <w:rsid w:val="00EF0E58"/>
    <w:rsid w:val="00EF0F60"/>
    <w:rsid w:val="00EF0F64"/>
    <w:rsid w:val="00EF111A"/>
    <w:rsid w:val="00EF1266"/>
    <w:rsid w:val="00EF12CD"/>
    <w:rsid w:val="00EF14D5"/>
    <w:rsid w:val="00EF158A"/>
    <w:rsid w:val="00EF18D9"/>
    <w:rsid w:val="00EF197E"/>
    <w:rsid w:val="00EF1BCB"/>
    <w:rsid w:val="00EF1BCD"/>
    <w:rsid w:val="00EF1C52"/>
    <w:rsid w:val="00EF1D81"/>
    <w:rsid w:val="00EF1FE4"/>
    <w:rsid w:val="00EF2306"/>
    <w:rsid w:val="00EF25C3"/>
    <w:rsid w:val="00EF25F7"/>
    <w:rsid w:val="00EF2A3C"/>
    <w:rsid w:val="00EF2AA9"/>
    <w:rsid w:val="00EF2AE3"/>
    <w:rsid w:val="00EF2BA6"/>
    <w:rsid w:val="00EF2CA4"/>
    <w:rsid w:val="00EF2D14"/>
    <w:rsid w:val="00EF2DC1"/>
    <w:rsid w:val="00EF2E5F"/>
    <w:rsid w:val="00EF2F02"/>
    <w:rsid w:val="00EF31B7"/>
    <w:rsid w:val="00EF3281"/>
    <w:rsid w:val="00EF3291"/>
    <w:rsid w:val="00EF3354"/>
    <w:rsid w:val="00EF33F1"/>
    <w:rsid w:val="00EF37B3"/>
    <w:rsid w:val="00EF39EF"/>
    <w:rsid w:val="00EF3AF6"/>
    <w:rsid w:val="00EF3C62"/>
    <w:rsid w:val="00EF3F10"/>
    <w:rsid w:val="00EF4269"/>
    <w:rsid w:val="00EF42CF"/>
    <w:rsid w:val="00EF4531"/>
    <w:rsid w:val="00EF499F"/>
    <w:rsid w:val="00EF4D4E"/>
    <w:rsid w:val="00EF4E3B"/>
    <w:rsid w:val="00EF4E82"/>
    <w:rsid w:val="00EF4F10"/>
    <w:rsid w:val="00EF5030"/>
    <w:rsid w:val="00EF529F"/>
    <w:rsid w:val="00EF54DD"/>
    <w:rsid w:val="00EF5527"/>
    <w:rsid w:val="00EF554C"/>
    <w:rsid w:val="00EF5580"/>
    <w:rsid w:val="00EF55FB"/>
    <w:rsid w:val="00EF5721"/>
    <w:rsid w:val="00EF576C"/>
    <w:rsid w:val="00EF57E6"/>
    <w:rsid w:val="00EF596D"/>
    <w:rsid w:val="00EF5A85"/>
    <w:rsid w:val="00EF5C7A"/>
    <w:rsid w:val="00EF5DB9"/>
    <w:rsid w:val="00EF5F5A"/>
    <w:rsid w:val="00EF6028"/>
    <w:rsid w:val="00EF629E"/>
    <w:rsid w:val="00EF6414"/>
    <w:rsid w:val="00EF65E8"/>
    <w:rsid w:val="00EF6747"/>
    <w:rsid w:val="00EF67CA"/>
    <w:rsid w:val="00EF68B9"/>
    <w:rsid w:val="00EF6B63"/>
    <w:rsid w:val="00EF6C6E"/>
    <w:rsid w:val="00EF6EE6"/>
    <w:rsid w:val="00EF6F89"/>
    <w:rsid w:val="00EF70ED"/>
    <w:rsid w:val="00EF71AC"/>
    <w:rsid w:val="00EF736A"/>
    <w:rsid w:val="00EF73DB"/>
    <w:rsid w:val="00EF741B"/>
    <w:rsid w:val="00EF76C6"/>
    <w:rsid w:val="00EF7A8B"/>
    <w:rsid w:val="00EF7BCE"/>
    <w:rsid w:val="00EF7C05"/>
    <w:rsid w:val="00EF7E38"/>
    <w:rsid w:val="00EF7EA3"/>
    <w:rsid w:val="00F0005E"/>
    <w:rsid w:val="00F000B7"/>
    <w:rsid w:val="00F0016A"/>
    <w:rsid w:val="00F001DC"/>
    <w:rsid w:val="00F00246"/>
    <w:rsid w:val="00F00355"/>
    <w:rsid w:val="00F0068C"/>
    <w:rsid w:val="00F00933"/>
    <w:rsid w:val="00F00AF8"/>
    <w:rsid w:val="00F00D8D"/>
    <w:rsid w:val="00F00DA1"/>
    <w:rsid w:val="00F00F84"/>
    <w:rsid w:val="00F00F97"/>
    <w:rsid w:val="00F011ED"/>
    <w:rsid w:val="00F012F4"/>
    <w:rsid w:val="00F0141A"/>
    <w:rsid w:val="00F0152A"/>
    <w:rsid w:val="00F0152D"/>
    <w:rsid w:val="00F015FA"/>
    <w:rsid w:val="00F016EC"/>
    <w:rsid w:val="00F0172F"/>
    <w:rsid w:val="00F01797"/>
    <w:rsid w:val="00F017F0"/>
    <w:rsid w:val="00F01A6F"/>
    <w:rsid w:val="00F01BAC"/>
    <w:rsid w:val="00F01BB3"/>
    <w:rsid w:val="00F01D59"/>
    <w:rsid w:val="00F01D8B"/>
    <w:rsid w:val="00F01EE0"/>
    <w:rsid w:val="00F0223C"/>
    <w:rsid w:val="00F0226C"/>
    <w:rsid w:val="00F02280"/>
    <w:rsid w:val="00F02381"/>
    <w:rsid w:val="00F02409"/>
    <w:rsid w:val="00F0272F"/>
    <w:rsid w:val="00F02946"/>
    <w:rsid w:val="00F02A62"/>
    <w:rsid w:val="00F02AA7"/>
    <w:rsid w:val="00F02E0C"/>
    <w:rsid w:val="00F02F11"/>
    <w:rsid w:val="00F03295"/>
    <w:rsid w:val="00F032DA"/>
    <w:rsid w:val="00F03392"/>
    <w:rsid w:val="00F03627"/>
    <w:rsid w:val="00F0389B"/>
    <w:rsid w:val="00F0390D"/>
    <w:rsid w:val="00F03984"/>
    <w:rsid w:val="00F039ED"/>
    <w:rsid w:val="00F03E61"/>
    <w:rsid w:val="00F0419D"/>
    <w:rsid w:val="00F042FB"/>
    <w:rsid w:val="00F04311"/>
    <w:rsid w:val="00F04450"/>
    <w:rsid w:val="00F04508"/>
    <w:rsid w:val="00F04A9E"/>
    <w:rsid w:val="00F04BA7"/>
    <w:rsid w:val="00F04CCC"/>
    <w:rsid w:val="00F04CF0"/>
    <w:rsid w:val="00F04D3F"/>
    <w:rsid w:val="00F050FA"/>
    <w:rsid w:val="00F05209"/>
    <w:rsid w:val="00F0529F"/>
    <w:rsid w:val="00F05309"/>
    <w:rsid w:val="00F05489"/>
    <w:rsid w:val="00F0577D"/>
    <w:rsid w:val="00F05804"/>
    <w:rsid w:val="00F05AF5"/>
    <w:rsid w:val="00F05D6B"/>
    <w:rsid w:val="00F05F44"/>
    <w:rsid w:val="00F0607F"/>
    <w:rsid w:val="00F06094"/>
    <w:rsid w:val="00F06111"/>
    <w:rsid w:val="00F06194"/>
    <w:rsid w:val="00F06220"/>
    <w:rsid w:val="00F06669"/>
    <w:rsid w:val="00F06731"/>
    <w:rsid w:val="00F06BE8"/>
    <w:rsid w:val="00F06C8D"/>
    <w:rsid w:val="00F06EC7"/>
    <w:rsid w:val="00F06F36"/>
    <w:rsid w:val="00F06FC2"/>
    <w:rsid w:val="00F07012"/>
    <w:rsid w:val="00F070F2"/>
    <w:rsid w:val="00F07116"/>
    <w:rsid w:val="00F07332"/>
    <w:rsid w:val="00F074A9"/>
    <w:rsid w:val="00F076B4"/>
    <w:rsid w:val="00F07AB5"/>
    <w:rsid w:val="00F07B24"/>
    <w:rsid w:val="00F07DB1"/>
    <w:rsid w:val="00F07DF9"/>
    <w:rsid w:val="00F07E2B"/>
    <w:rsid w:val="00F07EFA"/>
    <w:rsid w:val="00F101E0"/>
    <w:rsid w:val="00F1028E"/>
    <w:rsid w:val="00F1055C"/>
    <w:rsid w:val="00F106D0"/>
    <w:rsid w:val="00F10781"/>
    <w:rsid w:val="00F1082B"/>
    <w:rsid w:val="00F109B6"/>
    <w:rsid w:val="00F109F2"/>
    <w:rsid w:val="00F109FD"/>
    <w:rsid w:val="00F10C8C"/>
    <w:rsid w:val="00F10E19"/>
    <w:rsid w:val="00F10E48"/>
    <w:rsid w:val="00F10E81"/>
    <w:rsid w:val="00F10EA1"/>
    <w:rsid w:val="00F10EB9"/>
    <w:rsid w:val="00F10EF4"/>
    <w:rsid w:val="00F1116E"/>
    <w:rsid w:val="00F111EC"/>
    <w:rsid w:val="00F11287"/>
    <w:rsid w:val="00F11395"/>
    <w:rsid w:val="00F113CF"/>
    <w:rsid w:val="00F1145D"/>
    <w:rsid w:val="00F11999"/>
    <w:rsid w:val="00F119BE"/>
    <w:rsid w:val="00F11C99"/>
    <w:rsid w:val="00F11E38"/>
    <w:rsid w:val="00F122B8"/>
    <w:rsid w:val="00F12408"/>
    <w:rsid w:val="00F1244E"/>
    <w:rsid w:val="00F124DB"/>
    <w:rsid w:val="00F12733"/>
    <w:rsid w:val="00F12741"/>
    <w:rsid w:val="00F127B8"/>
    <w:rsid w:val="00F1283E"/>
    <w:rsid w:val="00F128B0"/>
    <w:rsid w:val="00F12906"/>
    <w:rsid w:val="00F12A38"/>
    <w:rsid w:val="00F12B52"/>
    <w:rsid w:val="00F12BD6"/>
    <w:rsid w:val="00F12DA6"/>
    <w:rsid w:val="00F12DC7"/>
    <w:rsid w:val="00F12DE5"/>
    <w:rsid w:val="00F13030"/>
    <w:rsid w:val="00F1306B"/>
    <w:rsid w:val="00F13148"/>
    <w:rsid w:val="00F13358"/>
    <w:rsid w:val="00F137CB"/>
    <w:rsid w:val="00F139E0"/>
    <w:rsid w:val="00F13B16"/>
    <w:rsid w:val="00F13ED0"/>
    <w:rsid w:val="00F13F95"/>
    <w:rsid w:val="00F14143"/>
    <w:rsid w:val="00F146A0"/>
    <w:rsid w:val="00F146F1"/>
    <w:rsid w:val="00F1476B"/>
    <w:rsid w:val="00F14D65"/>
    <w:rsid w:val="00F14E6D"/>
    <w:rsid w:val="00F14EB7"/>
    <w:rsid w:val="00F150D6"/>
    <w:rsid w:val="00F1541F"/>
    <w:rsid w:val="00F15484"/>
    <w:rsid w:val="00F15652"/>
    <w:rsid w:val="00F1567C"/>
    <w:rsid w:val="00F1584A"/>
    <w:rsid w:val="00F15917"/>
    <w:rsid w:val="00F15923"/>
    <w:rsid w:val="00F15A90"/>
    <w:rsid w:val="00F15B2C"/>
    <w:rsid w:val="00F15E40"/>
    <w:rsid w:val="00F15F1F"/>
    <w:rsid w:val="00F15FED"/>
    <w:rsid w:val="00F160DF"/>
    <w:rsid w:val="00F16120"/>
    <w:rsid w:val="00F16154"/>
    <w:rsid w:val="00F1625C"/>
    <w:rsid w:val="00F16308"/>
    <w:rsid w:val="00F163E1"/>
    <w:rsid w:val="00F1646D"/>
    <w:rsid w:val="00F16812"/>
    <w:rsid w:val="00F1686F"/>
    <w:rsid w:val="00F1696D"/>
    <w:rsid w:val="00F16CF3"/>
    <w:rsid w:val="00F16D70"/>
    <w:rsid w:val="00F16DAC"/>
    <w:rsid w:val="00F1706F"/>
    <w:rsid w:val="00F175A9"/>
    <w:rsid w:val="00F178A2"/>
    <w:rsid w:val="00F17941"/>
    <w:rsid w:val="00F17957"/>
    <w:rsid w:val="00F179EE"/>
    <w:rsid w:val="00F17AB1"/>
    <w:rsid w:val="00F17B5B"/>
    <w:rsid w:val="00F200DE"/>
    <w:rsid w:val="00F205FA"/>
    <w:rsid w:val="00F208AD"/>
    <w:rsid w:val="00F20A4C"/>
    <w:rsid w:val="00F20AF5"/>
    <w:rsid w:val="00F20C56"/>
    <w:rsid w:val="00F2113A"/>
    <w:rsid w:val="00F21389"/>
    <w:rsid w:val="00F21476"/>
    <w:rsid w:val="00F217BE"/>
    <w:rsid w:val="00F21A5A"/>
    <w:rsid w:val="00F21BCA"/>
    <w:rsid w:val="00F21C3E"/>
    <w:rsid w:val="00F21C61"/>
    <w:rsid w:val="00F21CC0"/>
    <w:rsid w:val="00F21CF3"/>
    <w:rsid w:val="00F21F52"/>
    <w:rsid w:val="00F21FD1"/>
    <w:rsid w:val="00F2213A"/>
    <w:rsid w:val="00F225A2"/>
    <w:rsid w:val="00F225A5"/>
    <w:rsid w:val="00F22854"/>
    <w:rsid w:val="00F22884"/>
    <w:rsid w:val="00F22A49"/>
    <w:rsid w:val="00F22A7D"/>
    <w:rsid w:val="00F22CC6"/>
    <w:rsid w:val="00F22FD3"/>
    <w:rsid w:val="00F2314C"/>
    <w:rsid w:val="00F2333F"/>
    <w:rsid w:val="00F23500"/>
    <w:rsid w:val="00F2357D"/>
    <w:rsid w:val="00F235A4"/>
    <w:rsid w:val="00F235C9"/>
    <w:rsid w:val="00F23637"/>
    <w:rsid w:val="00F2368D"/>
    <w:rsid w:val="00F236CA"/>
    <w:rsid w:val="00F238A2"/>
    <w:rsid w:val="00F23ACC"/>
    <w:rsid w:val="00F23B21"/>
    <w:rsid w:val="00F23C31"/>
    <w:rsid w:val="00F23C8E"/>
    <w:rsid w:val="00F240BC"/>
    <w:rsid w:val="00F24104"/>
    <w:rsid w:val="00F241D4"/>
    <w:rsid w:val="00F243A5"/>
    <w:rsid w:val="00F24743"/>
    <w:rsid w:val="00F24838"/>
    <w:rsid w:val="00F24A0E"/>
    <w:rsid w:val="00F24A7B"/>
    <w:rsid w:val="00F24B1C"/>
    <w:rsid w:val="00F24BFE"/>
    <w:rsid w:val="00F24C39"/>
    <w:rsid w:val="00F24D96"/>
    <w:rsid w:val="00F24DB5"/>
    <w:rsid w:val="00F24F8C"/>
    <w:rsid w:val="00F24FFE"/>
    <w:rsid w:val="00F250B8"/>
    <w:rsid w:val="00F251E5"/>
    <w:rsid w:val="00F25228"/>
    <w:rsid w:val="00F252EF"/>
    <w:rsid w:val="00F25339"/>
    <w:rsid w:val="00F253B6"/>
    <w:rsid w:val="00F25656"/>
    <w:rsid w:val="00F256B1"/>
    <w:rsid w:val="00F25839"/>
    <w:rsid w:val="00F25905"/>
    <w:rsid w:val="00F25A0E"/>
    <w:rsid w:val="00F25B88"/>
    <w:rsid w:val="00F25BFF"/>
    <w:rsid w:val="00F25D86"/>
    <w:rsid w:val="00F25D98"/>
    <w:rsid w:val="00F25F10"/>
    <w:rsid w:val="00F25FF5"/>
    <w:rsid w:val="00F260FA"/>
    <w:rsid w:val="00F261E6"/>
    <w:rsid w:val="00F26249"/>
    <w:rsid w:val="00F26276"/>
    <w:rsid w:val="00F262D3"/>
    <w:rsid w:val="00F26510"/>
    <w:rsid w:val="00F2661D"/>
    <w:rsid w:val="00F267A9"/>
    <w:rsid w:val="00F26881"/>
    <w:rsid w:val="00F26D86"/>
    <w:rsid w:val="00F26E3F"/>
    <w:rsid w:val="00F26E42"/>
    <w:rsid w:val="00F26EE8"/>
    <w:rsid w:val="00F2744D"/>
    <w:rsid w:val="00F27734"/>
    <w:rsid w:val="00F27776"/>
    <w:rsid w:val="00F278A7"/>
    <w:rsid w:val="00F27B05"/>
    <w:rsid w:val="00F27D96"/>
    <w:rsid w:val="00F30235"/>
    <w:rsid w:val="00F3035F"/>
    <w:rsid w:val="00F306EB"/>
    <w:rsid w:val="00F307F2"/>
    <w:rsid w:val="00F30840"/>
    <w:rsid w:val="00F30845"/>
    <w:rsid w:val="00F30B9C"/>
    <w:rsid w:val="00F30C68"/>
    <w:rsid w:val="00F30F85"/>
    <w:rsid w:val="00F31317"/>
    <w:rsid w:val="00F31341"/>
    <w:rsid w:val="00F3139D"/>
    <w:rsid w:val="00F314CA"/>
    <w:rsid w:val="00F316BD"/>
    <w:rsid w:val="00F31772"/>
    <w:rsid w:val="00F317C8"/>
    <w:rsid w:val="00F319CE"/>
    <w:rsid w:val="00F31A1D"/>
    <w:rsid w:val="00F31D0D"/>
    <w:rsid w:val="00F31DC3"/>
    <w:rsid w:val="00F31DF1"/>
    <w:rsid w:val="00F32331"/>
    <w:rsid w:val="00F324AD"/>
    <w:rsid w:val="00F324B0"/>
    <w:rsid w:val="00F3261C"/>
    <w:rsid w:val="00F329A6"/>
    <w:rsid w:val="00F32A36"/>
    <w:rsid w:val="00F32BF0"/>
    <w:rsid w:val="00F32C03"/>
    <w:rsid w:val="00F32F68"/>
    <w:rsid w:val="00F32FF6"/>
    <w:rsid w:val="00F330EC"/>
    <w:rsid w:val="00F33137"/>
    <w:rsid w:val="00F33218"/>
    <w:rsid w:val="00F3324A"/>
    <w:rsid w:val="00F3325B"/>
    <w:rsid w:val="00F332E2"/>
    <w:rsid w:val="00F33501"/>
    <w:rsid w:val="00F33644"/>
    <w:rsid w:val="00F33747"/>
    <w:rsid w:val="00F337E9"/>
    <w:rsid w:val="00F33816"/>
    <w:rsid w:val="00F33819"/>
    <w:rsid w:val="00F33C25"/>
    <w:rsid w:val="00F33CA1"/>
    <w:rsid w:val="00F33D9B"/>
    <w:rsid w:val="00F33E24"/>
    <w:rsid w:val="00F33E7D"/>
    <w:rsid w:val="00F33EA8"/>
    <w:rsid w:val="00F34046"/>
    <w:rsid w:val="00F34134"/>
    <w:rsid w:val="00F34393"/>
    <w:rsid w:val="00F34585"/>
    <w:rsid w:val="00F3486B"/>
    <w:rsid w:val="00F34892"/>
    <w:rsid w:val="00F34A8A"/>
    <w:rsid w:val="00F34CE3"/>
    <w:rsid w:val="00F34CEF"/>
    <w:rsid w:val="00F34FCE"/>
    <w:rsid w:val="00F352F7"/>
    <w:rsid w:val="00F35441"/>
    <w:rsid w:val="00F3554A"/>
    <w:rsid w:val="00F35566"/>
    <w:rsid w:val="00F3598A"/>
    <w:rsid w:val="00F3598D"/>
    <w:rsid w:val="00F35A4D"/>
    <w:rsid w:val="00F35A62"/>
    <w:rsid w:val="00F35B89"/>
    <w:rsid w:val="00F35BC0"/>
    <w:rsid w:val="00F35C79"/>
    <w:rsid w:val="00F35CDD"/>
    <w:rsid w:val="00F35D4D"/>
    <w:rsid w:val="00F361B4"/>
    <w:rsid w:val="00F361BB"/>
    <w:rsid w:val="00F36205"/>
    <w:rsid w:val="00F362DA"/>
    <w:rsid w:val="00F365FF"/>
    <w:rsid w:val="00F36895"/>
    <w:rsid w:val="00F369D1"/>
    <w:rsid w:val="00F36E21"/>
    <w:rsid w:val="00F374A4"/>
    <w:rsid w:val="00F37564"/>
    <w:rsid w:val="00F37583"/>
    <w:rsid w:val="00F37652"/>
    <w:rsid w:val="00F379D7"/>
    <w:rsid w:val="00F37B5B"/>
    <w:rsid w:val="00F37CEF"/>
    <w:rsid w:val="00F37DBB"/>
    <w:rsid w:val="00F37DEE"/>
    <w:rsid w:val="00F37E4E"/>
    <w:rsid w:val="00F37EDB"/>
    <w:rsid w:val="00F4002D"/>
    <w:rsid w:val="00F40540"/>
    <w:rsid w:val="00F4055D"/>
    <w:rsid w:val="00F407F1"/>
    <w:rsid w:val="00F4094D"/>
    <w:rsid w:val="00F40C95"/>
    <w:rsid w:val="00F40F65"/>
    <w:rsid w:val="00F40F6F"/>
    <w:rsid w:val="00F4113D"/>
    <w:rsid w:val="00F41433"/>
    <w:rsid w:val="00F414C4"/>
    <w:rsid w:val="00F415DD"/>
    <w:rsid w:val="00F41753"/>
    <w:rsid w:val="00F4188B"/>
    <w:rsid w:val="00F418C8"/>
    <w:rsid w:val="00F41C35"/>
    <w:rsid w:val="00F41C3D"/>
    <w:rsid w:val="00F41CCF"/>
    <w:rsid w:val="00F4205A"/>
    <w:rsid w:val="00F420CD"/>
    <w:rsid w:val="00F421C7"/>
    <w:rsid w:val="00F421CF"/>
    <w:rsid w:val="00F423C1"/>
    <w:rsid w:val="00F4243C"/>
    <w:rsid w:val="00F4248B"/>
    <w:rsid w:val="00F426F1"/>
    <w:rsid w:val="00F42788"/>
    <w:rsid w:val="00F42B0E"/>
    <w:rsid w:val="00F42BDB"/>
    <w:rsid w:val="00F42C40"/>
    <w:rsid w:val="00F42C83"/>
    <w:rsid w:val="00F42F3A"/>
    <w:rsid w:val="00F430F0"/>
    <w:rsid w:val="00F43200"/>
    <w:rsid w:val="00F433F0"/>
    <w:rsid w:val="00F43488"/>
    <w:rsid w:val="00F43797"/>
    <w:rsid w:val="00F43926"/>
    <w:rsid w:val="00F43D80"/>
    <w:rsid w:val="00F43DDD"/>
    <w:rsid w:val="00F43E26"/>
    <w:rsid w:val="00F4409F"/>
    <w:rsid w:val="00F44213"/>
    <w:rsid w:val="00F442BA"/>
    <w:rsid w:val="00F44357"/>
    <w:rsid w:val="00F44813"/>
    <w:rsid w:val="00F44B1E"/>
    <w:rsid w:val="00F44C55"/>
    <w:rsid w:val="00F44D5E"/>
    <w:rsid w:val="00F44F9C"/>
    <w:rsid w:val="00F4501B"/>
    <w:rsid w:val="00F4504B"/>
    <w:rsid w:val="00F45073"/>
    <w:rsid w:val="00F45098"/>
    <w:rsid w:val="00F45318"/>
    <w:rsid w:val="00F4549C"/>
    <w:rsid w:val="00F4549E"/>
    <w:rsid w:val="00F457C0"/>
    <w:rsid w:val="00F45911"/>
    <w:rsid w:val="00F4599D"/>
    <w:rsid w:val="00F45C61"/>
    <w:rsid w:val="00F45D5B"/>
    <w:rsid w:val="00F45E7A"/>
    <w:rsid w:val="00F46078"/>
    <w:rsid w:val="00F46094"/>
    <w:rsid w:val="00F46195"/>
    <w:rsid w:val="00F462F6"/>
    <w:rsid w:val="00F468F7"/>
    <w:rsid w:val="00F46DBF"/>
    <w:rsid w:val="00F46F50"/>
    <w:rsid w:val="00F47237"/>
    <w:rsid w:val="00F472E5"/>
    <w:rsid w:val="00F472FE"/>
    <w:rsid w:val="00F4734C"/>
    <w:rsid w:val="00F473AE"/>
    <w:rsid w:val="00F473C1"/>
    <w:rsid w:val="00F47408"/>
    <w:rsid w:val="00F475D7"/>
    <w:rsid w:val="00F478B2"/>
    <w:rsid w:val="00F479DE"/>
    <w:rsid w:val="00F47AB9"/>
    <w:rsid w:val="00F47C51"/>
    <w:rsid w:val="00F47C91"/>
    <w:rsid w:val="00F47E07"/>
    <w:rsid w:val="00F47EC0"/>
    <w:rsid w:val="00F47F55"/>
    <w:rsid w:val="00F47FC7"/>
    <w:rsid w:val="00F47FF8"/>
    <w:rsid w:val="00F50020"/>
    <w:rsid w:val="00F50149"/>
    <w:rsid w:val="00F505A5"/>
    <w:rsid w:val="00F50647"/>
    <w:rsid w:val="00F506FF"/>
    <w:rsid w:val="00F50713"/>
    <w:rsid w:val="00F50869"/>
    <w:rsid w:val="00F5099E"/>
    <w:rsid w:val="00F50BA9"/>
    <w:rsid w:val="00F50BD7"/>
    <w:rsid w:val="00F50D4D"/>
    <w:rsid w:val="00F50DFC"/>
    <w:rsid w:val="00F50F28"/>
    <w:rsid w:val="00F50FF2"/>
    <w:rsid w:val="00F511A3"/>
    <w:rsid w:val="00F511D8"/>
    <w:rsid w:val="00F51350"/>
    <w:rsid w:val="00F51578"/>
    <w:rsid w:val="00F51605"/>
    <w:rsid w:val="00F516DB"/>
    <w:rsid w:val="00F516DF"/>
    <w:rsid w:val="00F51976"/>
    <w:rsid w:val="00F519C9"/>
    <w:rsid w:val="00F51ACB"/>
    <w:rsid w:val="00F51CFD"/>
    <w:rsid w:val="00F51DDF"/>
    <w:rsid w:val="00F51EED"/>
    <w:rsid w:val="00F51F0F"/>
    <w:rsid w:val="00F52300"/>
    <w:rsid w:val="00F527F2"/>
    <w:rsid w:val="00F52892"/>
    <w:rsid w:val="00F52BE4"/>
    <w:rsid w:val="00F52D6A"/>
    <w:rsid w:val="00F52E2B"/>
    <w:rsid w:val="00F52E80"/>
    <w:rsid w:val="00F53014"/>
    <w:rsid w:val="00F530F1"/>
    <w:rsid w:val="00F531A9"/>
    <w:rsid w:val="00F53344"/>
    <w:rsid w:val="00F535B0"/>
    <w:rsid w:val="00F538EB"/>
    <w:rsid w:val="00F53B28"/>
    <w:rsid w:val="00F53B56"/>
    <w:rsid w:val="00F53E70"/>
    <w:rsid w:val="00F53EC4"/>
    <w:rsid w:val="00F53FB4"/>
    <w:rsid w:val="00F5456B"/>
    <w:rsid w:val="00F54690"/>
    <w:rsid w:val="00F5476F"/>
    <w:rsid w:val="00F54788"/>
    <w:rsid w:val="00F5494B"/>
    <w:rsid w:val="00F549D9"/>
    <w:rsid w:val="00F54B9E"/>
    <w:rsid w:val="00F54D20"/>
    <w:rsid w:val="00F54E95"/>
    <w:rsid w:val="00F54FD0"/>
    <w:rsid w:val="00F55007"/>
    <w:rsid w:val="00F550DB"/>
    <w:rsid w:val="00F550EB"/>
    <w:rsid w:val="00F5523E"/>
    <w:rsid w:val="00F55322"/>
    <w:rsid w:val="00F5534D"/>
    <w:rsid w:val="00F55561"/>
    <w:rsid w:val="00F55637"/>
    <w:rsid w:val="00F5581B"/>
    <w:rsid w:val="00F559F9"/>
    <w:rsid w:val="00F55A56"/>
    <w:rsid w:val="00F55A66"/>
    <w:rsid w:val="00F55B3B"/>
    <w:rsid w:val="00F55BD6"/>
    <w:rsid w:val="00F55ED2"/>
    <w:rsid w:val="00F55F7A"/>
    <w:rsid w:val="00F55F90"/>
    <w:rsid w:val="00F56103"/>
    <w:rsid w:val="00F5633D"/>
    <w:rsid w:val="00F56548"/>
    <w:rsid w:val="00F56578"/>
    <w:rsid w:val="00F56589"/>
    <w:rsid w:val="00F56693"/>
    <w:rsid w:val="00F56738"/>
    <w:rsid w:val="00F568DE"/>
    <w:rsid w:val="00F56B05"/>
    <w:rsid w:val="00F56B0D"/>
    <w:rsid w:val="00F56F8C"/>
    <w:rsid w:val="00F56FCC"/>
    <w:rsid w:val="00F5718A"/>
    <w:rsid w:val="00F57190"/>
    <w:rsid w:val="00F57518"/>
    <w:rsid w:val="00F575DC"/>
    <w:rsid w:val="00F5778A"/>
    <w:rsid w:val="00F577AD"/>
    <w:rsid w:val="00F57939"/>
    <w:rsid w:val="00F57E9A"/>
    <w:rsid w:val="00F60075"/>
    <w:rsid w:val="00F600C7"/>
    <w:rsid w:val="00F601E7"/>
    <w:rsid w:val="00F6023E"/>
    <w:rsid w:val="00F603B3"/>
    <w:rsid w:val="00F603FA"/>
    <w:rsid w:val="00F608E2"/>
    <w:rsid w:val="00F60992"/>
    <w:rsid w:val="00F60A82"/>
    <w:rsid w:val="00F60C7A"/>
    <w:rsid w:val="00F61152"/>
    <w:rsid w:val="00F6122F"/>
    <w:rsid w:val="00F61343"/>
    <w:rsid w:val="00F61399"/>
    <w:rsid w:val="00F613A6"/>
    <w:rsid w:val="00F613B9"/>
    <w:rsid w:val="00F61409"/>
    <w:rsid w:val="00F614E1"/>
    <w:rsid w:val="00F61560"/>
    <w:rsid w:val="00F615A8"/>
    <w:rsid w:val="00F617FD"/>
    <w:rsid w:val="00F6188A"/>
    <w:rsid w:val="00F618FB"/>
    <w:rsid w:val="00F61BAA"/>
    <w:rsid w:val="00F61C2C"/>
    <w:rsid w:val="00F61C43"/>
    <w:rsid w:val="00F61D24"/>
    <w:rsid w:val="00F61E35"/>
    <w:rsid w:val="00F61E8C"/>
    <w:rsid w:val="00F61F76"/>
    <w:rsid w:val="00F6205B"/>
    <w:rsid w:val="00F6219F"/>
    <w:rsid w:val="00F62365"/>
    <w:rsid w:val="00F6269C"/>
    <w:rsid w:val="00F626CB"/>
    <w:rsid w:val="00F627B0"/>
    <w:rsid w:val="00F627E6"/>
    <w:rsid w:val="00F629D5"/>
    <w:rsid w:val="00F62DF0"/>
    <w:rsid w:val="00F62E57"/>
    <w:rsid w:val="00F62E9D"/>
    <w:rsid w:val="00F632BB"/>
    <w:rsid w:val="00F635EC"/>
    <w:rsid w:val="00F637B3"/>
    <w:rsid w:val="00F63B5F"/>
    <w:rsid w:val="00F63B98"/>
    <w:rsid w:val="00F63C2D"/>
    <w:rsid w:val="00F63F22"/>
    <w:rsid w:val="00F63F3C"/>
    <w:rsid w:val="00F63F8D"/>
    <w:rsid w:val="00F640ED"/>
    <w:rsid w:val="00F64220"/>
    <w:rsid w:val="00F643D8"/>
    <w:rsid w:val="00F64441"/>
    <w:rsid w:val="00F644F7"/>
    <w:rsid w:val="00F64810"/>
    <w:rsid w:val="00F6488D"/>
    <w:rsid w:val="00F6490C"/>
    <w:rsid w:val="00F64BBE"/>
    <w:rsid w:val="00F64CDA"/>
    <w:rsid w:val="00F64EB2"/>
    <w:rsid w:val="00F64F85"/>
    <w:rsid w:val="00F65096"/>
    <w:rsid w:val="00F6511F"/>
    <w:rsid w:val="00F6514B"/>
    <w:rsid w:val="00F6517D"/>
    <w:rsid w:val="00F65226"/>
    <w:rsid w:val="00F6533A"/>
    <w:rsid w:val="00F6539C"/>
    <w:rsid w:val="00F653D7"/>
    <w:rsid w:val="00F654B7"/>
    <w:rsid w:val="00F6561D"/>
    <w:rsid w:val="00F65BBE"/>
    <w:rsid w:val="00F65C43"/>
    <w:rsid w:val="00F65D8A"/>
    <w:rsid w:val="00F65E9A"/>
    <w:rsid w:val="00F65F4E"/>
    <w:rsid w:val="00F6605F"/>
    <w:rsid w:val="00F6608B"/>
    <w:rsid w:val="00F6634E"/>
    <w:rsid w:val="00F6674C"/>
    <w:rsid w:val="00F667B6"/>
    <w:rsid w:val="00F668AB"/>
    <w:rsid w:val="00F6690B"/>
    <w:rsid w:val="00F66964"/>
    <w:rsid w:val="00F669E3"/>
    <w:rsid w:val="00F66A28"/>
    <w:rsid w:val="00F66AA2"/>
    <w:rsid w:val="00F66E85"/>
    <w:rsid w:val="00F66F62"/>
    <w:rsid w:val="00F6722B"/>
    <w:rsid w:val="00F6736C"/>
    <w:rsid w:val="00F6748B"/>
    <w:rsid w:val="00F67514"/>
    <w:rsid w:val="00F67555"/>
    <w:rsid w:val="00F678FB"/>
    <w:rsid w:val="00F67917"/>
    <w:rsid w:val="00F67ACB"/>
    <w:rsid w:val="00F67F30"/>
    <w:rsid w:val="00F7001B"/>
    <w:rsid w:val="00F7003C"/>
    <w:rsid w:val="00F707AA"/>
    <w:rsid w:val="00F70816"/>
    <w:rsid w:val="00F70ABF"/>
    <w:rsid w:val="00F70C1E"/>
    <w:rsid w:val="00F7104A"/>
    <w:rsid w:val="00F7109D"/>
    <w:rsid w:val="00F7111E"/>
    <w:rsid w:val="00F71196"/>
    <w:rsid w:val="00F71251"/>
    <w:rsid w:val="00F71649"/>
    <w:rsid w:val="00F71717"/>
    <w:rsid w:val="00F71959"/>
    <w:rsid w:val="00F71A00"/>
    <w:rsid w:val="00F71A47"/>
    <w:rsid w:val="00F71A75"/>
    <w:rsid w:val="00F71B7E"/>
    <w:rsid w:val="00F71C1C"/>
    <w:rsid w:val="00F71C88"/>
    <w:rsid w:val="00F71D15"/>
    <w:rsid w:val="00F71EC8"/>
    <w:rsid w:val="00F71F6D"/>
    <w:rsid w:val="00F7217D"/>
    <w:rsid w:val="00F723AE"/>
    <w:rsid w:val="00F725E8"/>
    <w:rsid w:val="00F72606"/>
    <w:rsid w:val="00F72611"/>
    <w:rsid w:val="00F726CF"/>
    <w:rsid w:val="00F72A84"/>
    <w:rsid w:val="00F72A8C"/>
    <w:rsid w:val="00F72BF5"/>
    <w:rsid w:val="00F72C18"/>
    <w:rsid w:val="00F72CE5"/>
    <w:rsid w:val="00F72D96"/>
    <w:rsid w:val="00F72E87"/>
    <w:rsid w:val="00F7305A"/>
    <w:rsid w:val="00F730BA"/>
    <w:rsid w:val="00F730E7"/>
    <w:rsid w:val="00F732DF"/>
    <w:rsid w:val="00F73325"/>
    <w:rsid w:val="00F733E6"/>
    <w:rsid w:val="00F734F7"/>
    <w:rsid w:val="00F7352E"/>
    <w:rsid w:val="00F73585"/>
    <w:rsid w:val="00F735A2"/>
    <w:rsid w:val="00F73ADE"/>
    <w:rsid w:val="00F73C52"/>
    <w:rsid w:val="00F73C74"/>
    <w:rsid w:val="00F73C7D"/>
    <w:rsid w:val="00F73E47"/>
    <w:rsid w:val="00F74072"/>
    <w:rsid w:val="00F74084"/>
    <w:rsid w:val="00F741EA"/>
    <w:rsid w:val="00F74211"/>
    <w:rsid w:val="00F743DE"/>
    <w:rsid w:val="00F74400"/>
    <w:rsid w:val="00F7446B"/>
    <w:rsid w:val="00F74539"/>
    <w:rsid w:val="00F74660"/>
    <w:rsid w:val="00F746D4"/>
    <w:rsid w:val="00F746E0"/>
    <w:rsid w:val="00F74841"/>
    <w:rsid w:val="00F74CFD"/>
    <w:rsid w:val="00F74F96"/>
    <w:rsid w:val="00F74FCC"/>
    <w:rsid w:val="00F74FE9"/>
    <w:rsid w:val="00F751B7"/>
    <w:rsid w:val="00F75244"/>
    <w:rsid w:val="00F7568F"/>
    <w:rsid w:val="00F75804"/>
    <w:rsid w:val="00F759D7"/>
    <w:rsid w:val="00F75A42"/>
    <w:rsid w:val="00F75B3F"/>
    <w:rsid w:val="00F75D75"/>
    <w:rsid w:val="00F75DBA"/>
    <w:rsid w:val="00F75F1E"/>
    <w:rsid w:val="00F76152"/>
    <w:rsid w:val="00F761A8"/>
    <w:rsid w:val="00F761CE"/>
    <w:rsid w:val="00F7691B"/>
    <w:rsid w:val="00F76A16"/>
    <w:rsid w:val="00F76AB6"/>
    <w:rsid w:val="00F76AE8"/>
    <w:rsid w:val="00F76D01"/>
    <w:rsid w:val="00F76E28"/>
    <w:rsid w:val="00F76E42"/>
    <w:rsid w:val="00F77091"/>
    <w:rsid w:val="00F770BF"/>
    <w:rsid w:val="00F77340"/>
    <w:rsid w:val="00F774E5"/>
    <w:rsid w:val="00F77670"/>
    <w:rsid w:val="00F776DB"/>
    <w:rsid w:val="00F77758"/>
    <w:rsid w:val="00F777E0"/>
    <w:rsid w:val="00F77805"/>
    <w:rsid w:val="00F779CD"/>
    <w:rsid w:val="00F77A52"/>
    <w:rsid w:val="00F77C10"/>
    <w:rsid w:val="00F77D81"/>
    <w:rsid w:val="00F77DFC"/>
    <w:rsid w:val="00F77F7B"/>
    <w:rsid w:val="00F800A9"/>
    <w:rsid w:val="00F802FF"/>
    <w:rsid w:val="00F804CB"/>
    <w:rsid w:val="00F807EB"/>
    <w:rsid w:val="00F80825"/>
    <w:rsid w:val="00F809E3"/>
    <w:rsid w:val="00F80A2E"/>
    <w:rsid w:val="00F80A8B"/>
    <w:rsid w:val="00F80ACA"/>
    <w:rsid w:val="00F80BF0"/>
    <w:rsid w:val="00F80F33"/>
    <w:rsid w:val="00F80FA8"/>
    <w:rsid w:val="00F80FF6"/>
    <w:rsid w:val="00F815B0"/>
    <w:rsid w:val="00F816AA"/>
    <w:rsid w:val="00F81959"/>
    <w:rsid w:val="00F81A8A"/>
    <w:rsid w:val="00F81CFB"/>
    <w:rsid w:val="00F81E39"/>
    <w:rsid w:val="00F81E8B"/>
    <w:rsid w:val="00F8221F"/>
    <w:rsid w:val="00F82620"/>
    <w:rsid w:val="00F829E1"/>
    <w:rsid w:val="00F82B77"/>
    <w:rsid w:val="00F82D13"/>
    <w:rsid w:val="00F82E69"/>
    <w:rsid w:val="00F82EFF"/>
    <w:rsid w:val="00F82F15"/>
    <w:rsid w:val="00F83052"/>
    <w:rsid w:val="00F832C9"/>
    <w:rsid w:val="00F835F1"/>
    <w:rsid w:val="00F8366F"/>
    <w:rsid w:val="00F837D1"/>
    <w:rsid w:val="00F8383A"/>
    <w:rsid w:val="00F8390D"/>
    <w:rsid w:val="00F83A4B"/>
    <w:rsid w:val="00F83C8E"/>
    <w:rsid w:val="00F83D59"/>
    <w:rsid w:val="00F83D92"/>
    <w:rsid w:val="00F8405E"/>
    <w:rsid w:val="00F841A0"/>
    <w:rsid w:val="00F8422B"/>
    <w:rsid w:val="00F84261"/>
    <w:rsid w:val="00F84480"/>
    <w:rsid w:val="00F845DB"/>
    <w:rsid w:val="00F847C7"/>
    <w:rsid w:val="00F8488A"/>
    <w:rsid w:val="00F84CAB"/>
    <w:rsid w:val="00F84D65"/>
    <w:rsid w:val="00F84F60"/>
    <w:rsid w:val="00F84F87"/>
    <w:rsid w:val="00F84FA9"/>
    <w:rsid w:val="00F85074"/>
    <w:rsid w:val="00F8508E"/>
    <w:rsid w:val="00F85500"/>
    <w:rsid w:val="00F855A4"/>
    <w:rsid w:val="00F857BA"/>
    <w:rsid w:val="00F858C7"/>
    <w:rsid w:val="00F858DC"/>
    <w:rsid w:val="00F85B4A"/>
    <w:rsid w:val="00F85E94"/>
    <w:rsid w:val="00F85F7C"/>
    <w:rsid w:val="00F864F9"/>
    <w:rsid w:val="00F86639"/>
    <w:rsid w:val="00F866A1"/>
    <w:rsid w:val="00F86785"/>
    <w:rsid w:val="00F867E7"/>
    <w:rsid w:val="00F869BA"/>
    <w:rsid w:val="00F869BD"/>
    <w:rsid w:val="00F86B55"/>
    <w:rsid w:val="00F86C40"/>
    <w:rsid w:val="00F86CA5"/>
    <w:rsid w:val="00F86D5A"/>
    <w:rsid w:val="00F86E85"/>
    <w:rsid w:val="00F86FE2"/>
    <w:rsid w:val="00F87366"/>
    <w:rsid w:val="00F875DC"/>
    <w:rsid w:val="00F8765F"/>
    <w:rsid w:val="00F876B1"/>
    <w:rsid w:val="00F8794C"/>
    <w:rsid w:val="00F87ACA"/>
    <w:rsid w:val="00F87BF0"/>
    <w:rsid w:val="00F87C31"/>
    <w:rsid w:val="00F87D4A"/>
    <w:rsid w:val="00F87F69"/>
    <w:rsid w:val="00F87FC5"/>
    <w:rsid w:val="00F90029"/>
    <w:rsid w:val="00F900BA"/>
    <w:rsid w:val="00F902BD"/>
    <w:rsid w:val="00F903C0"/>
    <w:rsid w:val="00F907D6"/>
    <w:rsid w:val="00F90882"/>
    <w:rsid w:val="00F90A33"/>
    <w:rsid w:val="00F90D1F"/>
    <w:rsid w:val="00F91125"/>
    <w:rsid w:val="00F91143"/>
    <w:rsid w:val="00F913BE"/>
    <w:rsid w:val="00F91516"/>
    <w:rsid w:val="00F91725"/>
    <w:rsid w:val="00F91801"/>
    <w:rsid w:val="00F91B62"/>
    <w:rsid w:val="00F91BC9"/>
    <w:rsid w:val="00F91D0E"/>
    <w:rsid w:val="00F91F6B"/>
    <w:rsid w:val="00F91F91"/>
    <w:rsid w:val="00F92086"/>
    <w:rsid w:val="00F921B7"/>
    <w:rsid w:val="00F924B8"/>
    <w:rsid w:val="00F92673"/>
    <w:rsid w:val="00F9273D"/>
    <w:rsid w:val="00F92790"/>
    <w:rsid w:val="00F92798"/>
    <w:rsid w:val="00F92804"/>
    <w:rsid w:val="00F928C3"/>
    <w:rsid w:val="00F92CB5"/>
    <w:rsid w:val="00F92E5D"/>
    <w:rsid w:val="00F92F32"/>
    <w:rsid w:val="00F93041"/>
    <w:rsid w:val="00F930B1"/>
    <w:rsid w:val="00F932A0"/>
    <w:rsid w:val="00F93421"/>
    <w:rsid w:val="00F9366B"/>
    <w:rsid w:val="00F93764"/>
    <w:rsid w:val="00F9376A"/>
    <w:rsid w:val="00F93783"/>
    <w:rsid w:val="00F938AF"/>
    <w:rsid w:val="00F93917"/>
    <w:rsid w:val="00F93AEF"/>
    <w:rsid w:val="00F93C53"/>
    <w:rsid w:val="00F93F55"/>
    <w:rsid w:val="00F9404E"/>
    <w:rsid w:val="00F9438E"/>
    <w:rsid w:val="00F9442E"/>
    <w:rsid w:val="00F944F5"/>
    <w:rsid w:val="00F945D6"/>
    <w:rsid w:val="00F94681"/>
    <w:rsid w:val="00F947E0"/>
    <w:rsid w:val="00F9492B"/>
    <w:rsid w:val="00F949CD"/>
    <w:rsid w:val="00F94A55"/>
    <w:rsid w:val="00F94B72"/>
    <w:rsid w:val="00F94CD3"/>
    <w:rsid w:val="00F94D40"/>
    <w:rsid w:val="00F94EFF"/>
    <w:rsid w:val="00F9500F"/>
    <w:rsid w:val="00F952BC"/>
    <w:rsid w:val="00F952F3"/>
    <w:rsid w:val="00F953AA"/>
    <w:rsid w:val="00F9569C"/>
    <w:rsid w:val="00F9586D"/>
    <w:rsid w:val="00F95A75"/>
    <w:rsid w:val="00F95C77"/>
    <w:rsid w:val="00F95D18"/>
    <w:rsid w:val="00F95DC7"/>
    <w:rsid w:val="00F9631B"/>
    <w:rsid w:val="00F96546"/>
    <w:rsid w:val="00F96807"/>
    <w:rsid w:val="00F96DFB"/>
    <w:rsid w:val="00F96E43"/>
    <w:rsid w:val="00F97084"/>
    <w:rsid w:val="00F972DD"/>
    <w:rsid w:val="00F97344"/>
    <w:rsid w:val="00F9782B"/>
    <w:rsid w:val="00F97C29"/>
    <w:rsid w:val="00F97C42"/>
    <w:rsid w:val="00F97D02"/>
    <w:rsid w:val="00F97D40"/>
    <w:rsid w:val="00F97E58"/>
    <w:rsid w:val="00F97E94"/>
    <w:rsid w:val="00F97F03"/>
    <w:rsid w:val="00FA02CA"/>
    <w:rsid w:val="00FA03C6"/>
    <w:rsid w:val="00FA03E4"/>
    <w:rsid w:val="00FA043D"/>
    <w:rsid w:val="00FA050C"/>
    <w:rsid w:val="00FA05A9"/>
    <w:rsid w:val="00FA0633"/>
    <w:rsid w:val="00FA0810"/>
    <w:rsid w:val="00FA0853"/>
    <w:rsid w:val="00FA09A2"/>
    <w:rsid w:val="00FA0A61"/>
    <w:rsid w:val="00FA0B0A"/>
    <w:rsid w:val="00FA0B52"/>
    <w:rsid w:val="00FA0C93"/>
    <w:rsid w:val="00FA0CBF"/>
    <w:rsid w:val="00FA0D6B"/>
    <w:rsid w:val="00FA0DC3"/>
    <w:rsid w:val="00FA0E20"/>
    <w:rsid w:val="00FA0E59"/>
    <w:rsid w:val="00FA0FAA"/>
    <w:rsid w:val="00FA0FEC"/>
    <w:rsid w:val="00FA100C"/>
    <w:rsid w:val="00FA10DB"/>
    <w:rsid w:val="00FA1100"/>
    <w:rsid w:val="00FA1199"/>
    <w:rsid w:val="00FA11CF"/>
    <w:rsid w:val="00FA11DD"/>
    <w:rsid w:val="00FA1281"/>
    <w:rsid w:val="00FA136F"/>
    <w:rsid w:val="00FA1392"/>
    <w:rsid w:val="00FA140D"/>
    <w:rsid w:val="00FA14B1"/>
    <w:rsid w:val="00FA1758"/>
    <w:rsid w:val="00FA17AA"/>
    <w:rsid w:val="00FA1AA6"/>
    <w:rsid w:val="00FA1AF3"/>
    <w:rsid w:val="00FA1DEE"/>
    <w:rsid w:val="00FA1DFF"/>
    <w:rsid w:val="00FA20B2"/>
    <w:rsid w:val="00FA25A0"/>
    <w:rsid w:val="00FA263C"/>
    <w:rsid w:val="00FA2A4B"/>
    <w:rsid w:val="00FA2A6F"/>
    <w:rsid w:val="00FA2C6B"/>
    <w:rsid w:val="00FA2CDC"/>
    <w:rsid w:val="00FA2D81"/>
    <w:rsid w:val="00FA2DC2"/>
    <w:rsid w:val="00FA2DD1"/>
    <w:rsid w:val="00FA330C"/>
    <w:rsid w:val="00FA3908"/>
    <w:rsid w:val="00FA396D"/>
    <w:rsid w:val="00FA3C29"/>
    <w:rsid w:val="00FA3C6F"/>
    <w:rsid w:val="00FA3D2F"/>
    <w:rsid w:val="00FA3D75"/>
    <w:rsid w:val="00FA3D83"/>
    <w:rsid w:val="00FA44B0"/>
    <w:rsid w:val="00FA474E"/>
    <w:rsid w:val="00FA477A"/>
    <w:rsid w:val="00FA4A2C"/>
    <w:rsid w:val="00FA4B1F"/>
    <w:rsid w:val="00FA4BCE"/>
    <w:rsid w:val="00FA4C9B"/>
    <w:rsid w:val="00FA4DA5"/>
    <w:rsid w:val="00FA4DA6"/>
    <w:rsid w:val="00FA4F59"/>
    <w:rsid w:val="00FA4FAF"/>
    <w:rsid w:val="00FA57D8"/>
    <w:rsid w:val="00FA5923"/>
    <w:rsid w:val="00FA59AF"/>
    <w:rsid w:val="00FA5A73"/>
    <w:rsid w:val="00FA5B59"/>
    <w:rsid w:val="00FA5C3B"/>
    <w:rsid w:val="00FA5E43"/>
    <w:rsid w:val="00FA5E59"/>
    <w:rsid w:val="00FA6077"/>
    <w:rsid w:val="00FA6301"/>
    <w:rsid w:val="00FA64B1"/>
    <w:rsid w:val="00FA6729"/>
    <w:rsid w:val="00FA6763"/>
    <w:rsid w:val="00FA6B28"/>
    <w:rsid w:val="00FA6B9E"/>
    <w:rsid w:val="00FA6DFF"/>
    <w:rsid w:val="00FA6EF4"/>
    <w:rsid w:val="00FA6F7B"/>
    <w:rsid w:val="00FA7019"/>
    <w:rsid w:val="00FA7088"/>
    <w:rsid w:val="00FA7383"/>
    <w:rsid w:val="00FA7480"/>
    <w:rsid w:val="00FA76E6"/>
    <w:rsid w:val="00FA7A11"/>
    <w:rsid w:val="00FA7D37"/>
    <w:rsid w:val="00FA7E86"/>
    <w:rsid w:val="00FA7EA8"/>
    <w:rsid w:val="00FB01AE"/>
    <w:rsid w:val="00FB022F"/>
    <w:rsid w:val="00FB02CF"/>
    <w:rsid w:val="00FB03B0"/>
    <w:rsid w:val="00FB046E"/>
    <w:rsid w:val="00FB04EA"/>
    <w:rsid w:val="00FB05B9"/>
    <w:rsid w:val="00FB065F"/>
    <w:rsid w:val="00FB0843"/>
    <w:rsid w:val="00FB0A20"/>
    <w:rsid w:val="00FB0B0B"/>
    <w:rsid w:val="00FB0BBF"/>
    <w:rsid w:val="00FB0EF1"/>
    <w:rsid w:val="00FB1217"/>
    <w:rsid w:val="00FB13BD"/>
    <w:rsid w:val="00FB13CA"/>
    <w:rsid w:val="00FB1861"/>
    <w:rsid w:val="00FB1920"/>
    <w:rsid w:val="00FB1987"/>
    <w:rsid w:val="00FB1D31"/>
    <w:rsid w:val="00FB2235"/>
    <w:rsid w:val="00FB2895"/>
    <w:rsid w:val="00FB2927"/>
    <w:rsid w:val="00FB2B27"/>
    <w:rsid w:val="00FB2B3F"/>
    <w:rsid w:val="00FB2DDC"/>
    <w:rsid w:val="00FB2E99"/>
    <w:rsid w:val="00FB2F69"/>
    <w:rsid w:val="00FB34AA"/>
    <w:rsid w:val="00FB364C"/>
    <w:rsid w:val="00FB3709"/>
    <w:rsid w:val="00FB3745"/>
    <w:rsid w:val="00FB395E"/>
    <w:rsid w:val="00FB3C0D"/>
    <w:rsid w:val="00FB3D7F"/>
    <w:rsid w:val="00FB3E2A"/>
    <w:rsid w:val="00FB3E84"/>
    <w:rsid w:val="00FB406E"/>
    <w:rsid w:val="00FB40E2"/>
    <w:rsid w:val="00FB4146"/>
    <w:rsid w:val="00FB436A"/>
    <w:rsid w:val="00FB44B4"/>
    <w:rsid w:val="00FB4737"/>
    <w:rsid w:val="00FB4863"/>
    <w:rsid w:val="00FB4892"/>
    <w:rsid w:val="00FB48BB"/>
    <w:rsid w:val="00FB4A6A"/>
    <w:rsid w:val="00FB4AEA"/>
    <w:rsid w:val="00FB4BAF"/>
    <w:rsid w:val="00FB4DDB"/>
    <w:rsid w:val="00FB4EB1"/>
    <w:rsid w:val="00FB50F3"/>
    <w:rsid w:val="00FB5398"/>
    <w:rsid w:val="00FB53C3"/>
    <w:rsid w:val="00FB53F7"/>
    <w:rsid w:val="00FB5406"/>
    <w:rsid w:val="00FB5439"/>
    <w:rsid w:val="00FB5562"/>
    <w:rsid w:val="00FB578D"/>
    <w:rsid w:val="00FB5932"/>
    <w:rsid w:val="00FB5997"/>
    <w:rsid w:val="00FB5BBF"/>
    <w:rsid w:val="00FB5C08"/>
    <w:rsid w:val="00FB5F4D"/>
    <w:rsid w:val="00FB5FE5"/>
    <w:rsid w:val="00FB61E2"/>
    <w:rsid w:val="00FB62B8"/>
    <w:rsid w:val="00FB62D5"/>
    <w:rsid w:val="00FB6474"/>
    <w:rsid w:val="00FB64D8"/>
    <w:rsid w:val="00FB650E"/>
    <w:rsid w:val="00FB66D9"/>
    <w:rsid w:val="00FB676D"/>
    <w:rsid w:val="00FB69D3"/>
    <w:rsid w:val="00FB6ACE"/>
    <w:rsid w:val="00FB6B06"/>
    <w:rsid w:val="00FB6B28"/>
    <w:rsid w:val="00FB6BAC"/>
    <w:rsid w:val="00FB6CDE"/>
    <w:rsid w:val="00FB6D2C"/>
    <w:rsid w:val="00FB6D6F"/>
    <w:rsid w:val="00FB6D79"/>
    <w:rsid w:val="00FB6D8C"/>
    <w:rsid w:val="00FB6FD1"/>
    <w:rsid w:val="00FB7096"/>
    <w:rsid w:val="00FB7140"/>
    <w:rsid w:val="00FB7230"/>
    <w:rsid w:val="00FB725E"/>
    <w:rsid w:val="00FB7430"/>
    <w:rsid w:val="00FB75B6"/>
    <w:rsid w:val="00FB765C"/>
    <w:rsid w:val="00FB7772"/>
    <w:rsid w:val="00FB7799"/>
    <w:rsid w:val="00FB7AE7"/>
    <w:rsid w:val="00FB7C47"/>
    <w:rsid w:val="00FB7DD1"/>
    <w:rsid w:val="00FC00DD"/>
    <w:rsid w:val="00FC0196"/>
    <w:rsid w:val="00FC031D"/>
    <w:rsid w:val="00FC040F"/>
    <w:rsid w:val="00FC045B"/>
    <w:rsid w:val="00FC0541"/>
    <w:rsid w:val="00FC05E3"/>
    <w:rsid w:val="00FC0785"/>
    <w:rsid w:val="00FC07DA"/>
    <w:rsid w:val="00FC0A02"/>
    <w:rsid w:val="00FC0A25"/>
    <w:rsid w:val="00FC0A79"/>
    <w:rsid w:val="00FC0C29"/>
    <w:rsid w:val="00FC0CE5"/>
    <w:rsid w:val="00FC0CF5"/>
    <w:rsid w:val="00FC0D72"/>
    <w:rsid w:val="00FC0DCC"/>
    <w:rsid w:val="00FC0E0D"/>
    <w:rsid w:val="00FC13B3"/>
    <w:rsid w:val="00FC17CC"/>
    <w:rsid w:val="00FC17F7"/>
    <w:rsid w:val="00FC1852"/>
    <w:rsid w:val="00FC187C"/>
    <w:rsid w:val="00FC1926"/>
    <w:rsid w:val="00FC1A73"/>
    <w:rsid w:val="00FC1AF6"/>
    <w:rsid w:val="00FC1B16"/>
    <w:rsid w:val="00FC1B2D"/>
    <w:rsid w:val="00FC1F62"/>
    <w:rsid w:val="00FC1FA5"/>
    <w:rsid w:val="00FC20D0"/>
    <w:rsid w:val="00FC227D"/>
    <w:rsid w:val="00FC22C4"/>
    <w:rsid w:val="00FC236A"/>
    <w:rsid w:val="00FC256E"/>
    <w:rsid w:val="00FC26B1"/>
    <w:rsid w:val="00FC27A0"/>
    <w:rsid w:val="00FC2824"/>
    <w:rsid w:val="00FC2851"/>
    <w:rsid w:val="00FC28C0"/>
    <w:rsid w:val="00FC2959"/>
    <w:rsid w:val="00FC2B69"/>
    <w:rsid w:val="00FC2B72"/>
    <w:rsid w:val="00FC2E69"/>
    <w:rsid w:val="00FC2F6D"/>
    <w:rsid w:val="00FC307F"/>
    <w:rsid w:val="00FC318C"/>
    <w:rsid w:val="00FC32B0"/>
    <w:rsid w:val="00FC3386"/>
    <w:rsid w:val="00FC33F1"/>
    <w:rsid w:val="00FC354C"/>
    <w:rsid w:val="00FC35C8"/>
    <w:rsid w:val="00FC3929"/>
    <w:rsid w:val="00FC3930"/>
    <w:rsid w:val="00FC3B6D"/>
    <w:rsid w:val="00FC3B9F"/>
    <w:rsid w:val="00FC3CD5"/>
    <w:rsid w:val="00FC4135"/>
    <w:rsid w:val="00FC426E"/>
    <w:rsid w:val="00FC46AC"/>
    <w:rsid w:val="00FC4789"/>
    <w:rsid w:val="00FC4818"/>
    <w:rsid w:val="00FC4980"/>
    <w:rsid w:val="00FC4AA7"/>
    <w:rsid w:val="00FC4BAF"/>
    <w:rsid w:val="00FC4BD6"/>
    <w:rsid w:val="00FC4C69"/>
    <w:rsid w:val="00FC4E20"/>
    <w:rsid w:val="00FC4F01"/>
    <w:rsid w:val="00FC50BF"/>
    <w:rsid w:val="00FC5555"/>
    <w:rsid w:val="00FC5859"/>
    <w:rsid w:val="00FC58E0"/>
    <w:rsid w:val="00FC5978"/>
    <w:rsid w:val="00FC5A6B"/>
    <w:rsid w:val="00FC5B15"/>
    <w:rsid w:val="00FC5C5D"/>
    <w:rsid w:val="00FC5D4E"/>
    <w:rsid w:val="00FC5DD6"/>
    <w:rsid w:val="00FC6141"/>
    <w:rsid w:val="00FC6229"/>
    <w:rsid w:val="00FC6310"/>
    <w:rsid w:val="00FC63EF"/>
    <w:rsid w:val="00FC6423"/>
    <w:rsid w:val="00FC655B"/>
    <w:rsid w:val="00FC6943"/>
    <w:rsid w:val="00FC6954"/>
    <w:rsid w:val="00FC697F"/>
    <w:rsid w:val="00FC6A86"/>
    <w:rsid w:val="00FC6BEE"/>
    <w:rsid w:val="00FC6C75"/>
    <w:rsid w:val="00FC6E43"/>
    <w:rsid w:val="00FC6FDA"/>
    <w:rsid w:val="00FC701B"/>
    <w:rsid w:val="00FC7060"/>
    <w:rsid w:val="00FC719E"/>
    <w:rsid w:val="00FC77F3"/>
    <w:rsid w:val="00FC7C73"/>
    <w:rsid w:val="00FC7D52"/>
    <w:rsid w:val="00FC7E5A"/>
    <w:rsid w:val="00FC7F36"/>
    <w:rsid w:val="00FD00ED"/>
    <w:rsid w:val="00FD014E"/>
    <w:rsid w:val="00FD022C"/>
    <w:rsid w:val="00FD0351"/>
    <w:rsid w:val="00FD03EE"/>
    <w:rsid w:val="00FD0438"/>
    <w:rsid w:val="00FD0BE6"/>
    <w:rsid w:val="00FD0BEC"/>
    <w:rsid w:val="00FD0C4D"/>
    <w:rsid w:val="00FD0E35"/>
    <w:rsid w:val="00FD0EBC"/>
    <w:rsid w:val="00FD0F6A"/>
    <w:rsid w:val="00FD1288"/>
    <w:rsid w:val="00FD12C7"/>
    <w:rsid w:val="00FD14EA"/>
    <w:rsid w:val="00FD1538"/>
    <w:rsid w:val="00FD1588"/>
    <w:rsid w:val="00FD16AB"/>
    <w:rsid w:val="00FD16CF"/>
    <w:rsid w:val="00FD177E"/>
    <w:rsid w:val="00FD180F"/>
    <w:rsid w:val="00FD1AA7"/>
    <w:rsid w:val="00FD1DC1"/>
    <w:rsid w:val="00FD1DD7"/>
    <w:rsid w:val="00FD1E0A"/>
    <w:rsid w:val="00FD1F8B"/>
    <w:rsid w:val="00FD216E"/>
    <w:rsid w:val="00FD2188"/>
    <w:rsid w:val="00FD2330"/>
    <w:rsid w:val="00FD2501"/>
    <w:rsid w:val="00FD269E"/>
    <w:rsid w:val="00FD29BD"/>
    <w:rsid w:val="00FD2A7C"/>
    <w:rsid w:val="00FD2DD7"/>
    <w:rsid w:val="00FD2E98"/>
    <w:rsid w:val="00FD300A"/>
    <w:rsid w:val="00FD309B"/>
    <w:rsid w:val="00FD30EC"/>
    <w:rsid w:val="00FD3383"/>
    <w:rsid w:val="00FD33C8"/>
    <w:rsid w:val="00FD34CD"/>
    <w:rsid w:val="00FD353D"/>
    <w:rsid w:val="00FD36D8"/>
    <w:rsid w:val="00FD3746"/>
    <w:rsid w:val="00FD38CA"/>
    <w:rsid w:val="00FD38E9"/>
    <w:rsid w:val="00FD3A49"/>
    <w:rsid w:val="00FD3E99"/>
    <w:rsid w:val="00FD3F4A"/>
    <w:rsid w:val="00FD403B"/>
    <w:rsid w:val="00FD41A6"/>
    <w:rsid w:val="00FD450B"/>
    <w:rsid w:val="00FD46D0"/>
    <w:rsid w:val="00FD46D4"/>
    <w:rsid w:val="00FD478C"/>
    <w:rsid w:val="00FD49E5"/>
    <w:rsid w:val="00FD4D16"/>
    <w:rsid w:val="00FD4F81"/>
    <w:rsid w:val="00FD53A3"/>
    <w:rsid w:val="00FD540E"/>
    <w:rsid w:val="00FD58B3"/>
    <w:rsid w:val="00FD596F"/>
    <w:rsid w:val="00FD5AC4"/>
    <w:rsid w:val="00FD5D7E"/>
    <w:rsid w:val="00FD5ED9"/>
    <w:rsid w:val="00FD61A6"/>
    <w:rsid w:val="00FD6431"/>
    <w:rsid w:val="00FD653B"/>
    <w:rsid w:val="00FD6790"/>
    <w:rsid w:val="00FD6C94"/>
    <w:rsid w:val="00FD6EE0"/>
    <w:rsid w:val="00FD72F1"/>
    <w:rsid w:val="00FD732E"/>
    <w:rsid w:val="00FD747A"/>
    <w:rsid w:val="00FD74EC"/>
    <w:rsid w:val="00FD75CB"/>
    <w:rsid w:val="00FD78D2"/>
    <w:rsid w:val="00FD78EF"/>
    <w:rsid w:val="00FD7AA8"/>
    <w:rsid w:val="00FD7B5D"/>
    <w:rsid w:val="00FD7BCB"/>
    <w:rsid w:val="00FD7CDA"/>
    <w:rsid w:val="00FD7EBA"/>
    <w:rsid w:val="00FE00A0"/>
    <w:rsid w:val="00FE01CE"/>
    <w:rsid w:val="00FE02EF"/>
    <w:rsid w:val="00FE03F4"/>
    <w:rsid w:val="00FE0475"/>
    <w:rsid w:val="00FE091D"/>
    <w:rsid w:val="00FE0B80"/>
    <w:rsid w:val="00FE0C3F"/>
    <w:rsid w:val="00FE0C74"/>
    <w:rsid w:val="00FE0CA6"/>
    <w:rsid w:val="00FE0F31"/>
    <w:rsid w:val="00FE10FC"/>
    <w:rsid w:val="00FE1230"/>
    <w:rsid w:val="00FE1438"/>
    <w:rsid w:val="00FE1588"/>
    <w:rsid w:val="00FE1768"/>
    <w:rsid w:val="00FE17EE"/>
    <w:rsid w:val="00FE18F9"/>
    <w:rsid w:val="00FE19FA"/>
    <w:rsid w:val="00FE1A56"/>
    <w:rsid w:val="00FE1BFD"/>
    <w:rsid w:val="00FE1E00"/>
    <w:rsid w:val="00FE1FF1"/>
    <w:rsid w:val="00FE20A2"/>
    <w:rsid w:val="00FE20F7"/>
    <w:rsid w:val="00FE21DA"/>
    <w:rsid w:val="00FE23EB"/>
    <w:rsid w:val="00FE24CE"/>
    <w:rsid w:val="00FE254C"/>
    <w:rsid w:val="00FE26D8"/>
    <w:rsid w:val="00FE26D9"/>
    <w:rsid w:val="00FE283E"/>
    <w:rsid w:val="00FE28A1"/>
    <w:rsid w:val="00FE290F"/>
    <w:rsid w:val="00FE2CC7"/>
    <w:rsid w:val="00FE2D4D"/>
    <w:rsid w:val="00FE309B"/>
    <w:rsid w:val="00FE316D"/>
    <w:rsid w:val="00FE32FE"/>
    <w:rsid w:val="00FE333B"/>
    <w:rsid w:val="00FE3357"/>
    <w:rsid w:val="00FE341A"/>
    <w:rsid w:val="00FE3508"/>
    <w:rsid w:val="00FE35C0"/>
    <w:rsid w:val="00FE35C3"/>
    <w:rsid w:val="00FE36BD"/>
    <w:rsid w:val="00FE374D"/>
    <w:rsid w:val="00FE3A1F"/>
    <w:rsid w:val="00FE3DB1"/>
    <w:rsid w:val="00FE3F22"/>
    <w:rsid w:val="00FE3F45"/>
    <w:rsid w:val="00FE44D9"/>
    <w:rsid w:val="00FE47A9"/>
    <w:rsid w:val="00FE4892"/>
    <w:rsid w:val="00FE4BEC"/>
    <w:rsid w:val="00FE4C12"/>
    <w:rsid w:val="00FE4DDB"/>
    <w:rsid w:val="00FE4EC5"/>
    <w:rsid w:val="00FE4F1D"/>
    <w:rsid w:val="00FE4F38"/>
    <w:rsid w:val="00FE548F"/>
    <w:rsid w:val="00FE5569"/>
    <w:rsid w:val="00FE5637"/>
    <w:rsid w:val="00FE5965"/>
    <w:rsid w:val="00FE5CB7"/>
    <w:rsid w:val="00FE5CEC"/>
    <w:rsid w:val="00FE5F13"/>
    <w:rsid w:val="00FE628D"/>
    <w:rsid w:val="00FE64A8"/>
    <w:rsid w:val="00FE655F"/>
    <w:rsid w:val="00FE657C"/>
    <w:rsid w:val="00FE658A"/>
    <w:rsid w:val="00FE65FA"/>
    <w:rsid w:val="00FE68DD"/>
    <w:rsid w:val="00FE68F5"/>
    <w:rsid w:val="00FE690D"/>
    <w:rsid w:val="00FE6E56"/>
    <w:rsid w:val="00FE6E61"/>
    <w:rsid w:val="00FE6EA2"/>
    <w:rsid w:val="00FE6EC1"/>
    <w:rsid w:val="00FE6FAA"/>
    <w:rsid w:val="00FE70F6"/>
    <w:rsid w:val="00FE72DC"/>
    <w:rsid w:val="00FE74C9"/>
    <w:rsid w:val="00FE78C9"/>
    <w:rsid w:val="00FE79C1"/>
    <w:rsid w:val="00FE7A45"/>
    <w:rsid w:val="00FE7BAA"/>
    <w:rsid w:val="00FE7D4C"/>
    <w:rsid w:val="00FE7ECE"/>
    <w:rsid w:val="00FF0058"/>
    <w:rsid w:val="00FF00C8"/>
    <w:rsid w:val="00FF00E7"/>
    <w:rsid w:val="00FF0101"/>
    <w:rsid w:val="00FF015D"/>
    <w:rsid w:val="00FF0211"/>
    <w:rsid w:val="00FF02B9"/>
    <w:rsid w:val="00FF02F4"/>
    <w:rsid w:val="00FF0480"/>
    <w:rsid w:val="00FF04C7"/>
    <w:rsid w:val="00FF073A"/>
    <w:rsid w:val="00FF07AB"/>
    <w:rsid w:val="00FF07C6"/>
    <w:rsid w:val="00FF081A"/>
    <w:rsid w:val="00FF0C37"/>
    <w:rsid w:val="00FF0D19"/>
    <w:rsid w:val="00FF0DE8"/>
    <w:rsid w:val="00FF1108"/>
    <w:rsid w:val="00FF1168"/>
    <w:rsid w:val="00FF12FD"/>
    <w:rsid w:val="00FF142F"/>
    <w:rsid w:val="00FF14CA"/>
    <w:rsid w:val="00FF171F"/>
    <w:rsid w:val="00FF17E9"/>
    <w:rsid w:val="00FF1818"/>
    <w:rsid w:val="00FF1AC5"/>
    <w:rsid w:val="00FF1BE7"/>
    <w:rsid w:val="00FF1CED"/>
    <w:rsid w:val="00FF1D8D"/>
    <w:rsid w:val="00FF2011"/>
    <w:rsid w:val="00FF20FC"/>
    <w:rsid w:val="00FF22EF"/>
    <w:rsid w:val="00FF24E3"/>
    <w:rsid w:val="00FF2667"/>
    <w:rsid w:val="00FF26B8"/>
    <w:rsid w:val="00FF28F2"/>
    <w:rsid w:val="00FF2918"/>
    <w:rsid w:val="00FF2D07"/>
    <w:rsid w:val="00FF2E18"/>
    <w:rsid w:val="00FF2F13"/>
    <w:rsid w:val="00FF3257"/>
    <w:rsid w:val="00FF339B"/>
    <w:rsid w:val="00FF33F6"/>
    <w:rsid w:val="00FF351B"/>
    <w:rsid w:val="00FF3672"/>
    <w:rsid w:val="00FF3744"/>
    <w:rsid w:val="00FF379E"/>
    <w:rsid w:val="00FF397A"/>
    <w:rsid w:val="00FF3A39"/>
    <w:rsid w:val="00FF3AB7"/>
    <w:rsid w:val="00FF3B53"/>
    <w:rsid w:val="00FF3B82"/>
    <w:rsid w:val="00FF3B9E"/>
    <w:rsid w:val="00FF3C99"/>
    <w:rsid w:val="00FF3CFE"/>
    <w:rsid w:val="00FF3E7D"/>
    <w:rsid w:val="00FF438B"/>
    <w:rsid w:val="00FF49B4"/>
    <w:rsid w:val="00FF4B71"/>
    <w:rsid w:val="00FF4BA8"/>
    <w:rsid w:val="00FF4BBE"/>
    <w:rsid w:val="00FF5205"/>
    <w:rsid w:val="00FF52D8"/>
    <w:rsid w:val="00FF53EC"/>
    <w:rsid w:val="00FF57A7"/>
    <w:rsid w:val="00FF592F"/>
    <w:rsid w:val="00FF5BA1"/>
    <w:rsid w:val="00FF5DCF"/>
    <w:rsid w:val="00FF5F4B"/>
    <w:rsid w:val="00FF6173"/>
    <w:rsid w:val="00FF6189"/>
    <w:rsid w:val="00FF6770"/>
    <w:rsid w:val="00FF6971"/>
    <w:rsid w:val="00FF6A1A"/>
    <w:rsid w:val="00FF6AC7"/>
    <w:rsid w:val="00FF6D77"/>
    <w:rsid w:val="00FF6D84"/>
    <w:rsid w:val="00FF6E98"/>
    <w:rsid w:val="00FF7154"/>
    <w:rsid w:val="00FF75C0"/>
    <w:rsid w:val="00FF7746"/>
    <w:rsid w:val="00FF799B"/>
    <w:rsid w:val="00FF79EE"/>
    <w:rsid w:val="00FF7BD1"/>
    <w:rsid w:val="00FF7E2A"/>
    <w:rsid w:val="00FF7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98BEEC"/>
  <w15:docId w15:val="{CE580258-E057-4F4A-A081-4FB24944D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FC6"/>
    <w:rPr>
      <w:rFonts w:eastAsia="Calibri"/>
      <w:sz w:val="24"/>
      <w:szCs w:val="24"/>
    </w:rPr>
  </w:style>
  <w:style w:type="paragraph" w:styleId="10">
    <w:name w:val="heading 1"/>
    <w:basedOn w:val="a"/>
    <w:next w:val="a"/>
    <w:link w:val="11"/>
    <w:qFormat/>
    <w:rsid w:val="00863C85"/>
    <w:pPr>
      <w:keepNext/>
      <w:spacing w:before="240" w:after="60"/>
      <w:outlineLvl w:val="0"/>
    </w:pPr>
    <w:rPr>
      <w:rFonts w:ascii="Cambria" w:eastAsia="Times New Roman" w:hAnsi="Cambria"/>
      <w:b/>
      <w:bCs/>
      <w:kern w:val="32"/>
      <w:sz w:val="32"/>
      <w:szCs w:val="32"/>
      <w:lang w:val="en-US" w:eastAsia="en-US" w:bidi="en-US"/>
    </w:rPr>
  </w:style>
  <w:style w:type="paragraph" w:styleId="5">
    <w:name w:val="heading 5"/>
    <w:basedOn w:val="a"/>
    <w:next w:val="a"/>
    <w:link w:val="50"/>
    <w:semiHidden/>
    <w:unhideWhenUsed/>
    <w:qFormat/>
    <w:rsid w:val="001D687A"/>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rsid w:val="00234A29"/>
    <w:pPr>
      <w:widowControl w:val="0"/>
      <w:autoSpaceDE w:val="0"/>
      <w:autoSpaceDN w:val="0"/>
      <w:adjustRightInd w:val="0"/>
      <w:spacing w:line="202" w:lineRule="exact"/>
      <w:jc w:val="center"/>
    </w:pPr>
    <w:rPr>
      <w:rFonts w:eastAsia="Times New Roman"/>
    </w:rPr>
  </w:style>
  <w:style w:type="paragraph" w:customStyle="1" w:styleId="Style7">
    <w:name w:val="Style7"/>
    <w:basedOn w:val="a"/>
    <w:rsid w:val="00234A29"/>
    <w:pPr>
      <w:widowControl w:val="0"/>
      <w:autoSpaceDE w:val="0"/>
      <w:autoSpaceDN w:val="0"/>
      <w:adjustRightInd w:val="0"/>
      <w:spacing w:line="197" w:lineRule="exact"/>
    </w:pPr>
    <w:rPr>
      <w:rFonts w:eastAsia="Times New Roman"/>
    </w:rPr>
  </w:style>
  <w:style w:type="paragraph" w:customStyle="1" w:styleId="Style18">
    <w:name w:val="Style18"/>
    <w:basedOn w:val="a"/>
    <w:rsid w:val="00234A29"/>
    <w:pPr>
      <w:widowControl w:val="0"/>
      <w:autoSpaceDE w:val="0"/>
      <w:autoSpaceDN w:val="0"/>
      <w:adjustRightInd w:val="0"/>
      <w:spacing w:line="197" w:lineRule="exact"/>
    </w:pPr>
    <w:rPr>
      <w:rFonts w:eastAsia="Times New Roman"/>
    </w:rPr>
  </w:style>
  <w:style w:type="character" w:customStyle="1" w:styleId="FontStyle153">
    <w:name w:val="Font Style153"/>
    <w:rsid w:val="00234A29"/>
    <w:rPr>
      <w:rFonts w:ascii="Times New Roman" w:hAnsi="Times New Roman"/>
      <w:b/>
      <w:sz w:val="16"/>
    </w:rPr>
  </w:style>
  <w:style w:type="character" w:customStyle="1" w:styleId="FontStyle155">
    <w:name w:val="Font Style155"/>
    <w:rsid w:val="00234A29"/>
    <w:rPr>
      <w:rFonts w:ascii="Times New Roman" w:hAnsi="Times New Roman"/>
      <w:sz w:val="16"/>
    </w:rPr>
  </w:style>
  <w:style w:type="character" w:customStyle="1" w:styleId="FontStyle157">
    <w:name w:val="Font Style157"/>
    <w:rsid w:val="00234A29"/>
    <w:rPr>
      <w:rFonts w:ascii="Times New Roman" w:hAnsi="Times New Roman"/>
      <w:i/>
      <w:sz w:val="16"/>
    </w:rPr>
  </w:style>
  <w:style w:type="character" w:customStyle="1" w:styleId="FontStyle27">
    <w:name w:val="Font Style27"/>
    <w:rsid w:val="00234A29"/>
    <w:rPr>
      <w:rFonts w:ascii="Times New Roman" w:hAnsi="Times New Roman" w:cs="Times New Roman"/>
      <w:color w:val="000000"/>
      <w:sz w:val="26"/>
      <w:szCs w:val="26"/>
    </w:rPr>
  </w:style>
  <w:style w:type="paragraph" w:customStyle="1" w:styleId="ConsPlusNormal">
    <w:name w:val="ConsPlusNormal"/>
    <w:rsid w:val="00234A29"/>
    <w:pPr>
      <w:autoSpaceDE w:val="0"/>
      <w:autoSpaceDN w:val="0"/>
      <w:adjustRightInd w:val="0"/>
    </w:pPr>
    <w:rPr>
      <w:sz w:val="24"/>
      <w:szCs w:val="24"/>
    </w:rPr>
  </w:style>
  <w:style w:type="character" w:customStyle="1" w:styleId="a3">
    <w:name w:val="Основной текст Знак"/>
    <w:link w:val="a4"/>
    <w:rsid w:val="00234A29"/>
    <w:rPr>
      <w:sz w:val="27"/>
      <w:szCs w:val="27"/>
      <w:lang w:bidi="ar-SA"/>
    </w:rPr>
  </w:style>
  <w:style w:type="paragraph" w:styleId="a4">
    <w:name w:val="Body Text"/>
    <w:basedOn w:val="a"/>
    <w:link w:val="a3"/>
    <w:rsid w:val="00234A29"/>
    <w:pPr>
      <w:shd w:val="clear" w:color="auto" w:fill="FFFFFF"/>
      <w:spacing w:before="480" w:line="322" w:lineRule="exact"/>
      <w:ind w:hanging="700"/>
      <w:jc w:val="both"/>
    </w:pPr>
    <w:rPr>
      <w:rFonts w:eastAsia="Times New Roman"/>
      <w:sz w:val="27"/>
      <w:szCs w:val="27"/>
    </w:rPr>
  </w:style>
  <w:style w:type="character" w:customStyle="1" w:styleId="2">
    <w:name w:val="Заголовок №2_"/>
    <w:link w:val="20"/>
    <w:rsid w:val="00234A29"/>
    <w:rPr>
      <w:b/>
      <w:bCs/>
      <w:sz w:val="27"/>
      <w:szCs w:val="27"/>
      <w:lang w:bidi="ar-SA"/>
    </w:rPr>
  </w:style>
  <w:style w:type="paragraph" w:customStyle="1" w:styleId="20">
    <w:name w:val="Заголовок №2"/>
    <w:basedOn w:val="a"/>
    <w:link w:val="2"/>
    <w:rsid w:val="00234A29"/>
    <w:pPr>
      <w:shd w:val="clear" w:color="auto" w:fill="FFFFFF"/>
      <w:spacing w:before="180" w:line="480" w:lineRule="exact"/>
      <w:jc w:val="both"/>
      <w:outlineLvl w:val="1"/>
    </w:pPr>
    <w:rPr>
      <w:rFonts w:eastAsia="Times New Roman"/>
      <w:b/>
      <w:bCs/>
      <w:sz w:val="27"/>
      <w:szCs w:val="27"/>
    </w:rPr>
  </w:style>
  <w:style w:type="character" w:customStyle="1" w:styleId="51">
    <w:name w:val="Заголовок №5_"/>
    <w:link w:val="510"/>
    <w:rsid w:val="00234A29"/>
    <w:rPr>
      <w:b/>
      <w:bCs/>
      <w:sz w:val="27"/>
      <w:szCs w:val="27"/>
      <w:lang w:bidi="ar-SA"/>
    </w:rPr>
  </w:style>
  <w:style w:type="paragraph" w:customStyle="1" w:styleId="510">
    <w:name w:val="Заголовок №51"/>
    <w:basedOn w:val="a"/>
    <w:link w:val="51"/>
    <w:rsid w:val="00234A29"/>
    <w:pPr>
      <w:shd w:val="clear" w:color="auto" w:fill="FFFFFF"/>
      <w:spacing w:before="60" w:after="1320" w:line="326" w:lineRule="exact"/>
      <w:ind w:hanging="1220"/>
      <w:jc w:val="center"/>
      <w:outlineLvl w:val="4"/>
    </w:pPr>
    <w:rPr>
      <w:rFonts w:eastAsia="Times New Roman"/>
      <w:b/>
      <w:bCs/>
      <w:sz w:val="27"/>
      <w:szCs w:val="27"/>
    </w:rPr>
  </w:style>
  <w:style w:type="character" w:styleId="a5">
    <w:name w:val="Hyperlink"/>
    <w:rsid w:val="00234A29"/>
    <w:rPr>
      <w:rFonts w:cs="Times New Roman"/>
      <w:color w:val="0000FF"/>
      <w:u w:val="single"/>
    </w:rPr>
  </w:style>
  <w:style w:type="paragraph" w:customStyle="1" w:styleId="12">
    <w:name w:val="Абзац списка1"/>
    <w:basedOn w:val="a"/>
    <w:rsid w:val="00234A29"/>
    <w:pPr>
      <w:spacing w:after="200" w:line="276" w:lineRule="auto"/>
      <w:ind w:left="720"/>
      <w:contextualSpacing/>
    </w:pPr>
    <w:rPr>
      <w:rFonts w:ascii="Calibri" w:eastAsia="Times New Roman" w:hAnsi="Calibri"/>
      <w:sz w:val="22"/>
      <w:szCs w:val="22"/>
      <w:lang w:eastAsia="en-US"/>
    </w:rPr>
  </w:style>
  <w:style w:type="paragraph" w:styleId="21">
    <w:name w:val="Body Text Indent 2"/>
    <w:basedOn w:val="a"/>
    <w:link w:val="22"/>
    <w:rsid w:val="00234A29"/>
    <w:pPr>
      <w:spacing w:after="120" w:line="480" w:lineRule="auto"/>
      <w:ind w:left="283"/>
    </w:pPr>
    <w:rPr>
      <w:rFonts w:eastAsia="Times New Roman"/>
    </w:rPr>
  </w:style>
  <w:style w:type="character" w:customStyle="1" w:styleId="22">
    <w:name w:val="Основной текст с отступом 2 Знак"/>
    <w:link w:val="21"/>
    <w:rsid w:val="00234A29"/>
    <w:rPr>
      <w:sz w:val="24"/>
      <w:szCs w:val="24"/>
      <w:lang w:eastAsia="ru-RU" w:bidi="ar-SA"/>
    </w:rPr>
  </w:style>
  <w:style w:type="character" w:customStyle="1" w:styleId="a6">
    <w:name w:val="Сноска_"/>
    <w:link w:val="a7"/>
    <w:rsid w:val="00234A29"/>
    <w:rPr>
      <w:lang w:bidi="ar-SA"/>
    </w:rPr>
  </w:style>
  <w:style w:type="paragraph" w:customStyle="1" w:styleId="a7">
    <w:name w:val="Сноска"/>
    <w:basedOn w:val="a"/>
    <w:link w:val="a6"/>
    <w:rsid w:val="00234A29"/>
    <w:pPr>
      <w:shd w:val="clear" w:color="auto" w:fill="FFFFFF"/>
      <w:spacing w:line="240" w:lineRule="atLeast"/>
    </w:pPr>
    <w:rPr>
      <w:rFonts w:eastAsia="Times New Roman"/>
      <w:sz w:val="20"/>
      <w:szCs w:val="20"/>
    </w:rPr>
  </w:style>
  <w:style w:type="character" w:customStyle="1" w:styleId="23">
    <w:name w:val="Основной текст + Полужирный2"/>
    <w:rsid w:val="00234A29"/>
    <w:rPr>
      <w:rFonts w:ascii="Times New Roman" w:hAnsi="Times New Roman" w:cs="Times New Roman"/>
      <w:b/>
      <w:bCs/>
      <w:sz w:val="27"/>
      <w:szCs w:val="27"/>
      <w:lang w:bidi="ar-SA"/>
    </w:rPr>
  </w:style>
  <w:style w:type="character" w:customStyle="1" w:styleId="13">
    <w:name w:val="Основной текст + Полужирный1"/>
    <w:rsid w:val="00234A29"/>
    <w:rPr>
      <w:rFonts w:ascii="Times New Roman" w:hAnsi="Times New Roman" w:cs="Times New Roman"/>
      <w:b/>
      <w:bCs/>
      <w:sz w:val="27"/>
      <w:szCs w:val="27"/>
      <w:lang w:bidi="ar-SA"/>
    </w:rPr>
  </w:style>
  <w:style w:type="character" w:customStyle="1" w:styleId="14">
    <w:name w:val="Заголовок №1"/>
    <w:rsid w:val="00234A29"/>
    <w:rPr>
      <w:rFonts w:ascii="Times New Roman" w:hAnsi="Times New Roman" w:cs="Times New Roman"/>
      <w:b/>
      <w:bCs/>
      <w:spacing w:val="20"/>
      <w:sz w:val="28"/>
      <w:szCs w:val="28"/>
    </w:rPr>
  </w:style>
  <w:style w:type="character" w:customStyle="1" w:styleId="220">
    <w:name w:val="Заголовок №2 (2)_"/>
    <w:link w:val="221"/>
    <w:rsid w:val="00234A29"/>
    <w:rPr>
      <w:b/>
      <w:bCs/>
      <w:i/>
      <w:iCs/>
      <w:sz w:val="27"/>
      <w:szCs w:val="27"/>
      <w:lang w:bidi="ar-SA"/>
    </w:rPr>
  </w:style>
  <w:style w:type="character" w:customStyle="1" w:styleId="9">
    <w:name w:val="Основной текст (9)_"/>
    <w:link w:val="90"/>
    <w:rsid w:val="00234A29"/>
    <w:rPr>
      <w:b/>
      <w:bCs/>
      <w:sz w:val="27"/>
      <w:szCs w:val="27"/>
      <w:lang w:bidi="ar-SA"/>
    </w:rPr>
  </w:style>
  <w:style w:type="character" w:customStyle="1" w:styleId="100">
    <w:name w:val="Основной текст (10)_"/>
    <w:link w:val="101"/>
    <w:rsid w:val="00234A29"/>
    <w:rPr>
      <w:b/>
      <w:bCs/>
      <w:i/>
      <w:iCs/>
      <w:sz w:val="27"/>
      <w:szCs w:val="27"/>
      <w:lang w:bidi="ar-SA"/>
    </w:rPr>
  </w:style>
  <w:style w:type="character" w:customStyle="1" w:styleId="222">
    <w:name w:val="Заголовок №2 (2) + Не курсив"/>
    <w:basedOn w:val="220"/>
    <w:rsid w:val="00234A29"/>
    <w:rPr>
      <w:b/>
      <w:bCs/>
      <w:i/>
      <w:iCs/>
      <w:sz w:val="27"/>
      <w:szCs w:val="27"/>
      <w:lang w:bidi="ar-SA"/>
    </w:rPr>
  </w:style>
  <w:style w:type="character" w:customStyle="1" w:styleId="2210">
    <w:name w:val="Заголовок №2 (2) + Не курсив1"/>
    <w:basedOn w:val="220"/>
    <w:rsid w:val="00234A29"/>
    <w:rPr>
      <w:b/>
      <w:bCs/>
      <w:i/>
      <w:iCs/>
      <w:sz w:val="27"/>
      <w:szCs w:val="27"/>
      <w:lang w:bidi="ar-SA"/>
    </w:rPr>
  </w:style>
  <w:style w:type="character" w:customStyle="1" w:styleId="24">
    <w:name w:val="Заголовок №2 + Курсив"/>
    <w:rsid w:val="00234A29"/>
    <w:rPr>
      <w:rFonts w:ascii="Times New Roman" w:hAnsi="Times New Roman" w:cs="Times New Roman"/>
      <w:b w:val="0"/>
      <w:bCs w:val="0"/>
      <w:i/>
      <w:iCs/>
      <w:spacing w:val="0"/>
      <w:sz w:val="27"/>
      <w:szCs w:val="27"/>
      <w:lang w:bidi="ar-SA"/>
    </w:rPr>
  </w:style>
  <w:style w:type="paragraph" w:customStyle="1" w:styleId="221">
    <w:name w:val="Заголовок №2 (2)"/>
    <w:basedOn w:val="a"/>
    <w:link w:val="220"/>
    <w:rsid w:val="00234A29"/>
    <w:pPr>
      <w:shd w:val="clear" w:color="auto" w:fill="FFFFFF"/>
      <w:spacing w:after="720" w:line="240" w:lineRule="atLeast"/>
      <w:outlineLvl w:val="1"/>
    </w:pPr>
    <w:rPr>
      <w:rFonts w:eastAsia="Times New Roman"/>
      <w:b/>
      <w:bCs/>
      <w:i/>
      <w:iCs/>
      <w:sz w:val="27"/>
      <w:szCs w:val="27"/>
    </w:rPr>
  </w:style>
  <w:style w:type="paragraph" w:customStyle="1" w:styleId="90">
    <w:name w:val="Основной текст (9)"/>
    <w:basedOn w:val="a"/>
    <w:link w:val="9"/>
    <w:rsid w:val="00234A29"/>
    <w:pPr>
      <w:shd w:val="clear" w:color="auto" w:fill="FFFFFF"/>
      <w:spacing w:line="480" w:lineRule="exact"/>
      <w:jc w:val="both"/>
    </w:pPr>
    <w:rPr>
      <w:rFonts w:eastAsia="Times New Roman"/>
      <w:b/>
      <w:bCs/>
      <w:sz w:val="27"/>
      <w:szCs w:val="27"/>
    </w:rPr>
  </w:style>
  <w:style w:type="paragraph" w:customStyle="1" w:styleId="101">
    <w:name w:val="Основной текст (10)"/>
    <w:basedOn w:val="a"/>
    <w:link w:val="100"/>
    <w:rsid w:val="00234A29"/>
    <w:pPr>
      <w:shd w:val="clear" w:color="auto" w:fill="FFFFFF"/>
      <w:spacing w:line="480" w:lineRule="exact"/>
    </w:pPr>
    <w:rPr>
      <w:rFonts w:eastAsia="Times New Roman"/>
      <w:b/>
      <w:bCs/>
      <w:i/>
      <w:iCs/>
      <w:sz w:val="27"/>
      <w:szCs w:val="27"/>
    </w:rPr>
  </w:style>
  <w:style w:type="paragraph" w:customStyle="1" w:styleId="Aeaaaiey">
    <w:name w:val="Aeaaaiey"/>
    <w:basedOn w:val="a"/>
    <w:rsid w:val="00234A29"/>
    <w:pPr>
      <w:spacing w:line="360" w:lineRule="auto"/>
      <w:ind w:firstLine="567"/>
    </w:pPr>
    <w:rPr>
      <w:rFonts w:eastAsia="Times New Roman"/>
      <w:sz w:val="28"/>
      <w:szCs w:val="28"/>
    </w:rPr>
  </w:style>
  <w:style w:type="paragraph" w:styleId="a8">
    <w:name w:val="No Spacing"/>
    <w:qFormat/>
    <w:rsid w:val="00234A29"/>
    <w:rPr>
      <w:rFonts w:ascii="Calibri" w:eastAsia="Calibri" w:hAnsi="Calibri"/>
      <w:sz w:val="22"/>
      <w:szCs w:val="22"/>
      <w:lang w:eastAsia="en-US"/>
    </w:rPr>
  </w:style>
  <w:style w:type="paragraph" w:styleId="a9">
    <w:name w:val="Body Text Indent"/>
    <w:basedOn w:val="a"/>
    <w:rsid w:val="00234A29"/>
    <w:pPr>
      <w:spacing w:after="120"/>
      <w:ind w:left="283"/>
    </w:pPr>
  </w:style>
  <w:style w:type="paragraph" w:styleId="aa">
    <w:name w:val="Title"/>
    <w:basedOn w:val="a"/>
    <w:next w:val="ab"/>
    <w:qFormat/>
    <w:rsid w:val="00234A29"/>
    <w:pPr>
      <w:jc w:val="center"/>
    </w:pPr>
    <w:rPr>
      <w:rFonts w:eastAsia="Times New Roman"/>
      <w:b/>
      <w:sz w:val="20"/>
      <w:szCs w:val="20"/>
      <w:lang w:eastAsia="ar-SA"/>
    </w:rPr>
  </w:style>
  <w:style w:type="paragraph" w:styleId="ab">
    <w:name w:val="Subtitle"/>
    <w:basedOn w:val="a"/>
    <w:next w:val="a4"/>
    <w:qFormat/>
    <w:rsid w:val="00234A29"/>
    <w:pPr>
      <w:keepNext/>
      <w:spacing w:before="240" w:after="120"/>
      <w:jc w:val="center"/>
    </w:pPr>
    <w:rPr>
      <w:rFonts w:ascii="Arial" w:eastAsia="Times New Roman" w:hAnsi="Arial" w:cs="Tahoma"/>
      <w:i/>
      <w:iCs/>
      <w:sz w:val="28"/>
      <w:szCs w:val="28"/>
      <w:lang w:eastAsia="ar-SA"/>
    </w:rPr>
  </w:style>
  <w:style w:type="character" w:customStyle="1" w:styleId="25">
    <w:name w:val="Основной текст (2)_"/>
    <w:link w:val="26"/>
    <w:rsid w:val="0009698A"/>
    <w:rPr>
      <w:sz w:val="23"/>
      <w:szCs w:val="23"/>
      <w:lang w:bidi="ar-SA"/>
    </w:rPr>
  </w:style>
  <w:style w:type="paragraph" w:customStyle="1" w:styleId="26">
    <w:name w:val="Основной текст (2)"/>
    <w:basedOn w:val="a"/>
    <w:link w:val="25"/>
    <w:rsid w:val="0009698A"/>
    <w:pPr>
      <w:shd w:val="clear" w:color="auto" w:fill="FFFFFF"/>
      <w:spacing w:line="240" w:lineRule="atLeast"/>
    </w:pPr>
    <w:rPr>
      <w:rFonts w:eastAsia="Times New Roman"/>
      <w:sz w:val="23"/>
      <w:szCs w:val="23"/>
    </w:rPr>
  </w:style>
  <w:style w:type="character" w:customStyle="1" w:styleId="14pt">
    <w:name w:val="Основной текст + 14 pt"/>
    <w:aliases w:val="Полужирный,Курсив"/>
    <w:rsid w:val="00CF0AC3"/>
    <w:rPr>
      <w:rFonts w:ascii="Times New Roman" w:hAnsi="Times New Roman" w:cs="Times New Roman"/>
      <w:b/>
      <w:bCs/>
      <w:i/>
      <w:iCs/>
      <w:spacing w:val="0"/>
      <w:sz w:val="28"/>
      <w:szCs w:val="28"/>
      <w:lang w:bidi="ar-SA"/>
    </w:rPr>
  </w:style>
  <w:style w:type="paragraph" w:styleId="ac">
    <w:name w:val="List Paragraph"/>
    <w:basedOn w:val="a"/>
    <w:link w:val="ad"/>
    <w:uiPriority w:val="34"/>
    <w:qFormat/>
    <w:rsid w:val="00E01DA8"/>
    <w:pPr>
      <w:ind w:left="708"/>
    </w:pPr>
    <w:rPr>
      <w:rFonts w:eastAsia="Times New Roman"/>
    </w:rPr>
  </w:style>
  <w:style w:type="paragraph" w:customStyle="1" w:styleId="1">
    <w:name w:val="Стиль1"/>
    <w:basedOn w:val="ac"/>
    <w:qFormat/>
    <w:rsid w:val="00E01DA8"/>
    <w:pPr>
      <w:numPr>
        <w:numId w:val="2"/>
      </w:numPr>
      <w:ind w:left="708" w:firstLine="0"/>
    </w:pPr>
    <w:rPr>
      <w:b/>
      <w:sz w:val="28"/>
      <w:szCs w:val="28"/>
    </w:rPr>
  </w:style>
  <w:style w:type="character" w:customStyle="1" w:styleId="ad">
    <w:name w:val="Абзац списка Знак"/>
    <w:link w:val="ac"/>
    <w:rsid w:val="00E01DA8"/>
    <w:rPr>
      <w:sz w:val="24"/>
      <w:szCs w:val="24"/>
      <w:lang w:val="ru-RU" w:eastAsia="ru-RU" w:bidi="ar-SA"/>
    </w:rPr>
  </w:style>
  <w:style w:type="paragraph" w:styleId="ae">
    <w:name w:val="footnote text"/>
    <w:basedOn w:val="a"/>
    <w:link w:val="af"/>
    <w:uiPriority w:val="99"/>
    <w:rsid w:val="00CB4B50"/>
    <w:rPr>
      <w:rFonts w:eastAsia="Times New Roman"/>
      <w:sz w:val="20"/>
      <w:szCs w:val="20"/>
    </w:rPr>
  </w:style>
  <w:style w:type="character" w:customStyle="1" w:styleId="af">
    <w:name w:val="Текст сноски Знак"/>
    <w:link w:val="ae"/>
    <w:uiPriority w:val="99"/>
    <w:locked/>
    <w:rsid w:val="00CB4B50"/>
    <w:rPr>
      <w:lang w:val="ru-RU" w:eastAsia="ru-RU" w:bidi="ar-SA"/>
    </w:rPr>
  </w:style>
  <w:style w:type="character" w:styleId="af0">
    <w:name w:val="footnote reference"/>
    <w:uiPriority w:val="99"/>
    <w:rsid w:val="00CB4B50"/>
    <w:rPr>
      <w:rFonts w:cs="Times New Roman"/>
      <w:vertAlign w:val="superscript"/>
    </w:rPr>
  </w:style>
  <w:style w:type="character" w:customStyle="1" w:styleId="15">
    <w:name w:val="Заголовок №1_"/>
    <w:link w:val="110"/>
    <w:rsid w:val="00D84DA4"/>
    <w:rPr>
      <w:sz w:val="27"/>
      <w:szCs w:val="27"/>
      <w:lang w:bidi="ar-SA"/>
    </w:rPr>
  </w:style>
  <w:style w:type="character" w:customStyle="1" w:styleId="120">
    <w:name w:val="Заголовок №12"/>
    <w:rsid w:val="00D84DA4"/>
    <w:rPr>
      <w:sz w:val="27"/>
      <w:szCs w:val="27"/>
      <w:u w:val="single"/>
      <w:lang w:bidi="ar-SA"/>
    </w:rPr>
  </w:style>
  <w:style w:type="paragraph" w:customStyle="1" w:styleId="110">
    <w:name w:val="Заголовок №11"/>
    <w:basedOn w:val="a"/>
    <w:link w:val="15"/>
    <w:rsid w:val="00D84DA4"/>
    <w:pPr>
      <w:shd w:val="clear" w:color="auto" w:fill="FFFFFF"/>
      <w:spacing w:line="480" w:lineRule="exact"/>
      <w:outlineLvl w:val="0"/>
    </w:pPr>
    <w:rPr>
      <w:rFonts w:eastAsia="Times New Roman"/>
      <w:sz w:val="27"/>
      <w:szCs w:val="27"/>
    </w:rPr>
  </w:style>
  <w:style w:type="character" w:customStyle="1" w:styleId="4">
    <w:name w:val="Основной текст (4)_"/>
    <w:link w:val="40"/>
    <w:rsid w:val="00F379D7"/>
    <w:rPr>
      <w:noProof/>
      <w:lang w:bidi="ar-SA"/>
    </w:rPr>
  </w:style>
  <w:style w:type="paragraph" w:customStyle="1" w:styleId="40">
    <w:name w:val="Основной текст (4)"/>
    <w:basedOn w:val="a"/>
    <w:link w:val="4"/>
    <w:rsid w:val="00F379D7"/>
    <w:pPr>
      <w:shd w:val="clear" w:color="auto" w:fill="FFFFFF"/>
      <w:spacing w:line="240" w:lineRule="atLeast"/>
    </w:pPr>
    <w:rPr>
      <w:rFonts w:eastAsia="Times New Roman"/>
      <w:noProof/>
      <w:sz w:val="20"/>
      <w:szCs w:val="20"/>
    </w:rPr>
  </w:style>
  <w:style w:type="paragraph" w:styleId="27">
    <w:name w:val="Body Text 2"/>
    <w:basedOn w:val="a"/>
    <w:link w:val="28"/>
    <w:rsid w:val="00E274C8"/>
    <w:pPr>
      <w:spacing w:after="120" w:line="480" w:lineRule="auto"/>
    </w:pPr>
  </w:style>
  <w:style w:type="character" w:customStyle="1" w:styleId="28">
    <w:name w:val="Основной текст 2 Знак"/>
    <w:link w:val="27"/>
    <w:rsid w:val="00E274C8"/>
    <w:rPr>
      <w:rFonts w:eastAsia="Calibri"/>
      <w:sz w:val="24"/>
      <w:szCs w:val="24"/>
    </w:rPr>
  </w:style>
  <w:style w:type="paragraph" w:customStyle="1" w:styleId="Default">
    <w:name w:val="Default"/>
    <w:rsid w:val="00466D4E"/>
    <w:pPr>
      <w:autoSpaceDE w:val="0"/>
      <w:autoSpaceDN w:val="0"/>
      <w:adjustRightInd w:val="0"/>
    </w:pPr>
    <w:rPr>
      <w:color w:val="000000"/>
      <w:sz w:val="24"/>
      <w:szCs w:val="24"/>
    </w:rPr>
  </w:style>
  <w:style w:type="paragraph" w:styleId="af1">
    <w:name w:val="header"/>
    <w:basedOn w:val="a"/>
    <w:link w:val="af2"/>
    <w:rsid w:val="00850C7D"/>
    <w:pPr>
      <w:tabs>
        <w:tab w:val="center" w:pos="4677"/>
        <w:tab w:val="right" w:pos="9355"/>
      </w:tabs>
    </w:pPr>
  </w:style>
  <w:style w:type="character" w:customStyle="1" w:styleId="af2">
    <w:name w:val="Верхний колонтитул Знак"/>
    <w:link w:val="af1"/>
    <w:rsid w:val="00850C7D"/>
    <w:rPr>
      <w:rFonts w:eastAsia="Calibri"/>
      <w:sz w:val="24"/>
      <w:szCs w:val="24"/>
    </w:rPr>
  </w:style>
  <w:style w:type="paragraph" w:styleId="af3">
    <w:name w:val="footer"/>
    <w:basedOn w:val="a"/>
    <w:link w:val="af4"/>
    <w:uiPriority w:val="99"/>
    <w:rsid w:val="00850C7D"/>
    <w:pPr>
      <w:tabs>
        <w:tab w:val="center" w:pos="4677"/>
        <w:tab w:val="right" w:pos="9355"/>
      </w:tabs>
    </w:pPr>
  </w:style>
  <w:style w:type="character" w:customStyle="1" w:styleId="af4">
    <w:name w:val="Нижний колонтитул Знак"/>
    <w:link w:val="af3"/>
    <w:uiPriority w:val="99"/>
    <w:rsid w:val="00850C7D"/>
    <w:rPr>
      <w:rFonts w:eastAsia="Calibri"/>
      <w:sz w:val="24"/>
      <w:szCs w:val="24"/>
    </w:rPr>
  </w:style>
  <w:style w:type="table" w:styleId="af5">
    <w:name w:val="Table Grid"/>
    <w:basedOn w:val="a1"/>
    <w:rsid w:val="00E40F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extended-textfull">
    <w:name w:val="extended-text__full"/>
    <w:rsid w:val="00883273"/>
  </w:style>
  <w:style w:type="paragraph" w:styleId="af6">
    <w:name w:val="Normal (Web)"/>
    <w:basedOn w:val="a"/>
    <w:uiPriority w:val="99"/>
    <w:unhideWhenUsed/>
    <w:rsid w:val="00657FC6"/>
    <w:rPr>
      <w:rFonts w:ascii="Arial Unicode MS" w:eastAsia="Arial Unicode MS" w:hAnsi="Arial Unicode MS" w:cs="Arial Unicode MS"/>
    </w:rPr>
  </w:style>
  <w:style w:type="character" w:styleId="af7">
    <w:name w:val="Emphasis"/>
    <w:basedOn w:val="a0"/>
    <w:uiPriority w:val="20"/>
    <w:qFormat/>
    <w:rsid w:val="00657FC6"/>
    <w:rPr>
      <w:i/>
      <w:iCs/>
    </w:rPr>
  </w:style>
  <w:style w:type="paragraph" w:styleId="af8">
    <w:name w:val="Balloon Text"/>
    <w:basedOn w:val="a"/>
    <w:link w:val="af9"/>
    <w:semiHidden/>
    <w:unhideWhenUsed/>
    <w:rsid w:val="00653A7C"/>
    <w:rPr>
      <w:rFonts w:ascii="Segoe UI" w:hAnsi="Segoe UI" w:cs="Segoe UI"/>
      <w:sz w:val="18"/>
      <w:szCs w:val="18"/>
    </w:rPr>
  </w:style>
  <w:style w:type="character" w:customStyle="1" w:styleId="af9">
    <w:name w:val="Текст выноски Знак"/>
    <w:basedOn w:val="a0"/>
    <w:link w:val="af8"/>
    <w:semiHidden/>
    <w:rsid w:val="00653A7C"/>
    <w:rPr>
      <w:rFonts w:ascii="Segoe UI" w:eastAsia="Calibri" w:hAnsi="Segoe UI" w:cs="Segoe UI"/>
      <w:sz w:val="18"/>
      <w:szCs w:val="18"/>
    </w:rPr>
  </w:style>
  <w:style w:type="paragraph" w:styleId="3">
    <w:name w:val="Body Text Indent 3"/>
    <w:basedOn w:val="a"/>
    <w:link w:val="30"/>
    <w:rsid w:val="00B864C4"/>
    <w:pPr>
      <w:spacing w:after="120"/>
      <w:ind w:left="283"/>
    </w:pPr>
    <w:rPr>
      <w:rFonts w:eastAsia="Times New Roman"/>
      <w:sz w:val="16"/>
      <w:szCs w:val="16"/>
    </w:rPr>
  </w:style>
  <w:style w:type="character" w:customStyle="1" w:styleId="30">
    <w:name w:val="Основной текст с отступом 3 Знак"/>
    <w:basedOn w:val="a0"/>
    <w:link w:val="3"/>
    <w:rsid w:val="00B864C4"/>
    <w:rPr>
      <w:sz w:val="16"/>
      <w:szCs w:val="16"/>
    </w:rPr>
  </w:style>
  <w:style w:type="character" w:customStyle="1" w:styleId="11">
    <w:name w:val="Заголовок 1 Знак"/>
    <w:basedOn w:val="a0"/>
    <w:link w:val="10"/>
    <w:rsid w:val="00863C85"/>
    <w:rPr>
      <w:rFonts w:ascii="Cambria" w:hAnsi="Cambria"/>
      <w:b/>
      <w:bCs/>
      <w:kern w:val="32"/>
      <w:sz w:val="32"/>
      <w:szCs w:val="32"/>
      <w:lang w:val="en-US" w:eastAsia="en-US" w:bidi="en-US"/>
    </w:rPr>
  </w:style>
  <w:style w:type="paragraph" w:customStyle="1" w:styleId="14-1">
    <w:name w:val="А:14-1"/>
    <w:basedOn w:val="a"/>
    <w:rsid w:val="00863C85"/>
    <w:pPr>
      <w:overflowPunct w:val="0"/>
      <w:autoSpaceDE w:val="0"/>
      <w:autoSpaceDN w:val="0"/>
      <w:adjustRightInd w:val="0"/>
      <w:ind w:firstLine="680"/>
      <w:jc w:val="both"/>
      <w:textAlignment w:val="baseline"/>
    </w:pPr>
    <w:rPr>
      <w:rFonts w:eastAsia="Times New Roman"/>
      <w:sz w:val="28"/>
      <w:szCs w:val="20"/>
    </w:rPr>
  </w:style>
  <w:style w:type="paragraph" w:customStyle="1" w:styleId="MTDisplayEquation">
    <w:name w:val="MTDisplayEquation"/>
    <w:basedOn w:val="a"/>
    <w:next w:val="a"/>
    <w:link w:val="MTDisplayEquation0"/>
    <w:rsid w:val="00863C85"/>
    <w:pPr>
      <w:tabs>
        <w:tab w:val="center" w:pos="4680"/>
        <w:tab w:val="right" w:pos="9360"/>
      </w:tabs>
    </w:pPr>
    <w:rPr>
      <w:rFonts w:eastAsia="Times New Roman"/>
      <w:szCs w:val="22"/>
      <w:lang w:val="en-US" w:eastAsia="en-US"/>
    </w:rPr>
  </w:style>
  <w:style w:type="character" w:customStyle="1" w:styleId="MTDisplayEquation0">
    <w:name w:val="MTDisplayEquation Знак"/>
    <w:link w:val="MTDisplayEquation"/>
    <w:locked/>
    <w:rsid w:val="00863C85"/>
    <w:rPr>
      <w:sz w:val="24"/>
      <w:szCs w:val="22"/>
      <w:lang w:val="en-US" w:eastAsia="en-US"/>
    </w:rPr>
  </w:style>
  <w:style w:type="paragraph" w:customStyle="1" w:styleId="16">
    <w:name w:val="Название1"/>
    <w:basedOn w:val="a"/>
    <w:uiPriority w:val="99"/>
    <w:rsid w:val="00C22FEB"/>
    <w:pPr>
      <w:spacing w:before="240" w:after="60"/>
      <w:jc w:val="center"/>
    </w:pPr>
    <w:rPr>
      <w:rFonts w:ascii="Arial" w:eastAsia="Times New Roman" w:hAnsi="Arial"/>
      <w:b/>
      <w:kern w:val="28"/>
      <w:sz w:val="32"/>
      <w:szCs w:val="20"/>
    </w:rPr>
  </w:style>
  <w:style w:type="character" w:styleId="afa">
    <w:name w:val="annotation reference"/>
    <w:basedOn w:val="a0"/>
    <w:semiHidden/>
    <w:unhideWhenUsed/>
    <w:rsid w:val="00BD0CF1"/>
    <w:rPr>
      <w:sz w:val="16"/>
      <w:szCs w:val="16"/>
    </w:rPr>
  </w:style>
  <w:style w:type="paragraph" w:styleId="afb">
    <w:name w:val="annotation text"/>
    <w:basedOn w:val="a"/>
    <w:link w:val="afc"/>
    <w:semiHidden/>
    <w:unhideWhenUsed/>
    <w:rsid w:val="00BD0CF1"/>
    <w:rPr>
      <w:sz w:val="20"/>
      <w:szCs w:val="20"/>
    </w:rPr>
  </w:style>
  <w:style w:type="character" w:customStyle="1" w:styleId="afc">
    <w:name w:val="Текст примечания Знак"/>
    <w:basedOn w:val="a0"/>
    <w:link w:val="afb"/>
    <w:semiHidden/>
    <w:rsid w:val="00BD0CF1"/>
    <w:rPr>
      <w:rFonts w:eastAsia="Calibri"/>
    </w:rPr>
  </w:style>
  <w:style w:type="paragraph" w:styleId="afd">
    <w:name w:val="annotation subject"/>
    <w:basedOn w:val="afb"/>
    <w:next w:val="afb"/>
    <w:link w:val="afe"/>
    <w:semiHidden/>
    <w:unhideWhenUsed/>
    <w:rsid w:val="00BD0CF1"/>
    <w:rPr>
      <w:b/>
      <w:bCs/>
    </w:rPr>
  </w:style>
  <w:style w:type="character" w:customStyle="1" w:styleId="afe">
    <w:name w:val="Тема примечания Знак"/>
    <w:basedOn w:val="afc"/>
    <w:link w:val="afd"/>
    <w:semiHidden/>
    <w:rsid w:val="00BD0CF1"/>
    <w:rPr>
      <w:rFonts w:eastAsia="Calibri"/>
      <w:b/>
      <w:bCs/>
    </w:rPr>
  </w:style>
  <w:style w:type="character" w:customStyle="1" w:styleId="50">
    <w:name w:val="Заголовок 5 Знак"/>
    <w:basedOn w:val="a0"/>
    <w:link w:val="5"/>
    <w:semiHidden/>
    <w:rsid w:val="001D687A"/>
    <w:rPr>
      <w:rFonts w:asciiTheme="majorHAnsi" w:eastAsiaTheme="majorEastAsia" w:hAnsiTheme="majorHAnsi" w:cstheme="majorBidi"/>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032390">
      <w:bodyDiv w:val="1"/>
      <w:marLeft w:val="0"/>
      <w:marRight w:val="0"/>
      <w:marTop w:val="0"/>
      <w:marBottom w:val="0"/>
      <w:divBdr>
        <w:top w:val="none" w:sz="0" w:space="0" w:color="auto"/>
        <w:left w:val="none" w:sz="0" w:space="0" w:color="auto"/>
        <w:bottom w:val="none" w:sz="0" w:space="0" w:color="auto"/>
        <w:right w:val="none" w:sz="0" w:space="0" w:color="auto"/>
      </w:divBdr>
    </w:div>
    <w:div w:id="427114595">
      <w:bodyDiv w:val="1"/>
      <w:marLeft w:val="0"/>
      <w:marRight w:val="0"/>
      <w:marTop w:val="0"/>
      <w:marBottom w:val="0"/>
      <w:divBdr>
        <w:top w:val="none" w:sz="0" w:space="0" w:color="auto"/>
        <w:left w:val="none" w:sz="0" w:space="0" w:color="auto"/>
        <w:bottom w:val="none" w:sz="0" w:space="0" w:color="auto"/>
        <w:right w:val="none" w:sz="0" w:space="0" w:color="auto"/>
      </w:divBdr>
    </w:div>
    <w:div w:id="596645034">
      <w:bodyDiv w:val="1"/>
      <w:marLeft w:val="0"/>
      <w:marRight w:val="0"/>
      <w:marTop w:val="0"/>
      <w:marBottom w:val="0"/>
      <w:divBdr>
        <w:top w:val="none" w:sz="0" w:space="0" w:color="auto"/>
        <w:left w:val="none" w:sz="0" w:space="0" w:color="auto"/>
        <w:bottom w:val="none" w:sz="0" w:space="0" w:color="auto"/>
        <w:right w:val="none" w:sz="0" w:space="0" w:color="auto"/>
      </w:divBdr>
    </w:div>
    <w:div w:id="605044986">
      <w:bodyDiv w:val="1"/>
      <w:marLeft w:val="0"/>
      <w:marRight w:val="0"/>
      <w:marTop w:val="0"/>
      <w:marBottom w:val="0"/>
      <w:divBdr>
        <w:top w:val="none" w:sz="0" w:space="0" w:color="auto"/>
        <w:left w:val="none" w:sz="0" w:space="0" w:color="auto"/>
        <w:bottom w:val="none" w:sz="0" w:space="0" w:color="auto"/>
        <w:right w:val="none" w:sz="0" w:space="0" w:color="auto"/>
      </w:divBdr>
    </w:div>
    <w:div w:id="731467969">
      <w:bodyDiv w:val="1"/>
      <w:marLeft w:val="0"/>
      <w:marRight w:val="0"/>
      <w:marTop w:val="0"/>
      <w:marBottom w:val="0"/>
      <w:divBdr>
        <w:top w:val="none" w:sz="0" w:space="0" w:color="auto"/>
        <w:left w:val="none" w:sz="0" w:space="0" w:color="auto"/>
        <w:bottom w:val="none" w:sz="0" w:space="0" w:color="auto"/>
        <w:right w:val="none" w:sz="0" w:space="0" w:color="auto"/>
      </w:divBdr>
    </w:div>
    <w:div w:id="975262129">
      <w:bodyDiv w:val="1"/>
      <w:marLeft w:val="0"/>
      <w:marRight w:val="0"/>
      <w:marTop w:val="0"/>
      <w:marBottom w:val="0"/>
      <w:divBdr>
        <w:top w:val="none" w:sz="0" w:space="0" w:color="auto"/>
        <w:left w:val="none" w:sz="0" w:space="0" w:color="auto"/>
        <w:bottom w:val="none" w:sz="0" w:space="0" w:color="auto"/>
        <w:right w:val="none" w:sz="0" w:space="0" w:color="auto"/>
      </w:divBdr>
    </w:div>
    <w:div w:id="1148329489">
      <w:bodyDiv w:val="1"/>
      <w:marLeft w:val="0"/>
      <w:marRight w:val="0"/>
      <w:marTop w:val="0"/>
      <w:marBottom w:val="0"/>
      <w:divBdr>
        <w:top w:val="none" w:sz="0" w:space="0" w:color="auto"/>
        <w:left w:val="none" w:sz="0" w:space="0" w:color="auto"/>
        <w:bottom w:val="none" w:sz="0" w:space="0" w:color="auto"/>
        <w:right w:val="none" w:sz="0" w:space="0" w:color="auto"/>
      </w:divBdr>
    </w:div>
    <w:div w:id="1461846642">
      <w:bodyDiv w:val="1"/>
      <w:marLeft w:val="0"/>
      <w:marRight w:val="0"/>
      <w:marTop w:val="0"/>
      <w:marBottom w:val="0"/>
      <w:divBdr>
        <w:top w:val="none" w:sz="0" w:space="0" w:color="auto"/>
        <w:left w:val="none" w:sz="0" w:space="0" w:color="auto"/>
        <w:bottom w:val="none" w:sz="0" w:space="0" w:color="auto"/>
        <w:right w:val="none" w:sz="0" w:space="0" w:color="auto"/>
      </w:divBdr>
    </w:div>
    <w:div w:id="1566188169">
      <w:bodyDiv w:val="1"/>
      <w:marLeft w:val="0"/>
      <w:marRight w:val="0"/>
      <w:marTop w:val="0"/>
      <w:marBottom w:val="0"/>
      <w:divBdr>
        <w:top w:val="none" w:sz="0" w:space="0" w:color="auto"/>
        <w:left w:val="none" w:sz="0" w:space="0" w:color="auto"/>
        <w:bottom w:val="none" w:sz="0" w:space="0" w:color="auto"/>
        <w:right w:val="none" w:sz="0" w:space="0" w:color="auto"/>
      </w:divBdr>
    </w:div>
    <w:div w:id="1665550203">
      <w:bodyDiv w:val="1"/>
      <w:marLeft w:val="0"/>
      <w:marRight w:val="0"/>
      <w:marTop w:val="0"/>
      <w:marBottom w:val="0"/>
      <w:divBdr>
        <w:top w:val="none" w:sz="0" w:space="0" w:color="auto"/>
        <w:left w:val="none" w:sz="0" w:space="0" w:color="auto"/>
        <w:bottom w:val="none" w:sz="0" w:space="0" w:color="auto"/>
        <w:right w:val="none" w:sz="0" w:space="0" w:color="auto"/>
      </w:divBdr>
    </w:div>
    <w:div w:id="1824616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23FEB3-D3B8-4B31-8965-EA9E45713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9</Pages>
  <Words>2314</Words>
  <Characters>13192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
  <LinksUpToDate>false</LinksUpToDate>
  <CharactersWithSpaces>15476</CharactersWithSpaces>
  <SharedDoc>false</SharedDoc>
  <HLinks>
    <vt:vector size="24" baseType="variant">
      <vt:variant>
        <vt:i4>2621540</vt:i4>
      </vt:variant>
      <vt:variant>
        <vt:i4>9</vt:i4>
      </vt:variant>
      <vt:variant>
        <vt:i4>0</vt:i4>
      </vt:variant>
      <vt:variant>
        <vt:i4>5</vt:i4>
      </vt:variant>
      <vt:variant>
        <vt:lpwstr>https://biblioclub.ru/</vt:lpwstr>
      </vt:variant>
      <vt:variant>
        <vt:lpwstr/>
      </vt:variant>
      <vt:variant>
        <vt:i4>5046292</vt:i4>
      </vt:variant>
      <vt:variant>
        <vt:i4>6</vt:i4>
      </vt:variant>
      <vt:variant>
        <vt:i4>0</vt:i4>
      </vt:variant>
      <vt:variant>
        <vt:i4>5</vt:i4>
      </vt:variant>
      <vt:variant>
        <vt:lpwstr>https://biblio-online.ru/</vt:lpwstr>
      </vt:variant>
      <vt:variant>
        <vt:lpwstr/>
      </vt:variant>
      <vt:variant>
        <vt:i4>3997741</vt:i4>
      </vt:variant>
      <vt:variant>
        <vt:i4>3</vt:i4>
      </vt:variant>
      <vt:variant>
        <vt:i4>0</vt:i4>
      </vt:variant>
      <vt:variant>
        <vt:i4>5</vt:i4>
      </vt:variant>
      <vt:variant>
        <vt:lpwstr>https://e.lanbook.com/</vt:lpwstr>
      </vt:variant>
      <vt:variant>
        <vt:lpwstr/>
      </vt:variant>
      <vt:variant>
        <vt:i4>7864423</vt:i4>
      </vt:variant>
      <vt:variant>
        <vt:i4>0</vt:i4>
      </vt:variant>
      <vt:variant>
        <vt:i4>0</vt:i4>
      </vt:variant>
      <vt:variant>
        <vt:i4>5</vt:i4>
      </vt:variant>
      <vt:variant>
        <vt:lpwstr>consultantplus://offline/ref=AD99E4EF335086DD527D4151CF93AD479F00BB9A683D970E67370038B8BAF95A8006B254FDA10119ODaCN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creator>-</dc:creator>
  <cp:lastModifiedBy>Хмелинина Диана Сергеевна</cp:lastModifiedBy>
  <cp:revision>6</cp:revision>
  <cp:lastPrinted>2018-05-30T10:15:00Z</cp:lastPrinted>
  <dcterms:created xsi:type="dcterms:W3CDTF">2023-05-25T11:47:00Z</dcterms:created>
  <dcterms:modified xsi:type="dcterms:W3CDTF">2024-04-24T07:54:00Z</dcterms:modified>
</cp:coreProperties>
</file>